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F248" w14:textId="71830B0E" w:rsidR="008F774D" w:rsidRPr="00FA067D" w:rsidRDefault="008F774D" w:rsidP="00FA067D">
      <w:pPr>
        <w:pStyle w:val="Para03"/>
        <w:suppressAutoHyphens/>
        <w:spacing w:line="240" w:lineRule="auto"/>
        <w:jc w:val="both"/>
        <w:rPr>
          <w:rFonts w:ascii="Verdana" w:hAnsi="Verdana"/>
          <w:b/>
          <w:i w:val="0"/>
          <w:iCs w:val="0"/>
          <w:sz w:val="32"/>
        </w:rPr>
      </w:pPr>
      <w:r w:rsidRPr="00FA067D">
        <w:rPr>
          <w:rFonts w:ascii="Verdana" w:hAnsi="Verdana"/>
          <w:b/>
          <w:i w:val="0"/>
          <w:iCs w:val="0"/>
          <w:sz w:val="32"/>
        </w:rPr>
        <w:t>Grandpa</w:t>
      </w:r>
      <w:r w:rsidR="00FA067D">
        <w:rPr>
          <w:rFonts w:ascii="Verdana" w:hAnsi="Verdana"/>
          <w:b/>
          <w:i w:val="0"/>
          <w:iCs w:val="0"/>
          <w:sz w:val="32"/>
        </w:rPr>
        <w:t>’s</w:t>
      </w:r>
      <w:r w:rsidRPr="00FA067D">
        <w:rPr>
          <w:rFonts w:ascii="Verdana" w:hAnsi="Verdana"/>
          <w:b/>
          <w:i w:val="0"/>
          <w:iCs w:val="0"/>
          <w:sz w:val="32"/>
        </w:rPr>
        <w:t xml:space="preserve"> Head</w:t>
      </w:r>
    </w:p>
    <w:p w14:paraId="1FFB3740" w14:textId="77777777" w:rsidR="00FA067D" w:rsidRPr="00FA067D" w:rsidRDefault="00231A6F" w:rsidP="00FA067D">
      <w:pPr>
        <w:pStyle w:val="Para18"/>
        <w:suppressAutoHyphens/>
        <w:spacing w:line="240" w:lineRule="auto"/>
        <w:ind w:firstLine="0"/>
        <w:jc w:val="both"/>
        <w:rPr>
          <w:rFonts w:ascii="Verdana" w:hAnsi="Verdana"/>
          <w:i w:val="0"/>
          <w:iCs w:val="0"/>
          <w:sz w:val="24"/>
        </w:rPr>
      </w:pPr>
      <w:r w:rsidRPr="00FA067D">
        <w:rPr>
          <w:rFonts w:ascii="Verdana" w:hAnsi="Verdana"/>
          <w:i w:val="0"/>
          <w:iCs w:val="0"/>
          <w:sz w:val="24"/>
        </w:rPr>
        <w:t>Lawrence Watt-Evans</w:t>
      </w:r>
    </w:p>
    <w:p w14:paraId="5615A51F" w14:textId="03834428" w:rsidR="00FA067D" w:rsidRPr="00FA067D" w:rsidRDefault="00FA067D" w:rsidP="00FA067D">
      <w:pPr>
        <w:pStyle w:val="Para18"/>
        <w:suppressAutoHyphens/>
        <w:spacing w:line="240" w:lineRule="auto"/>
        <w:ind w:firstLine="283"/>
        <w:jc w:val="both"/>
        <w:rPr>
          <w:rFonts w:ascii="Verdana" w:hAnsi="Verdana"/>
          <w:i w:val="0"/>
          <w:iCs w:val="0"/>
          <w:sz w:val="20"/>
        </w:rPr>
      </w:pPr>
    </w:p>
    <w:p w14:paraId="58DF0A4A" w14:textId="57F7F754" w:rsidR="008F774D" w:rsidRPr="00FA067D" w:rsidRDefault="008F774D" w:rsidP="00FA067D">
      <w:pPr>
        <w:pStyle w:val="Para12"/>
        <w:suppressAutoHyphens/>
        <w:spacing w:line="240" w:lineRule="auto"/>
        <w:ind w:firstLine="283"/>
        <w:rPr>
          <w:rFonts w:ascii="Verdana" w:hAnsi="Verdana"/>
          <w:sz w:val="20"/>
        </w:rPr>
      </w:pPr>
      <w:r w:rsidRPr="00FA067D">
        <w:rPr>
          <w:rFonts w:ascii="Verdana" w:hAnsi="Verdana"/>
          <w:sz w:val="20"/>
        </w:rPr>
        <w:t>My grandfather was being packed off to the nursing home to die</w:t>
      </w:r>
      <w:r w:rsidR="00327409">
        <w:rPr>
          <w:rFonts w:ascii="Verdana" w:hAnsi="Verdana"/>
          <w:sz w:val="20"/>
        </w:rPr>
        <w:t xml:space="preserve"> — </w:t>
      </w:r>
      <w:r w:rsidRPr="00FA067D">
        <w:rPr>
          <w:rFonts w:ascii="Verdana" w:hAnsi="Verdana"/>
          <w:sz w:val="20"/>
        </w:rPr>
        <w:t>he knew it, I knew it, we all knew it.</w:t>
      </w:r>
    </w:p>
    <w:p w14:paraId="176C67A3" w14:textId="2693CD44"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was doing the packing</w:t>
      </w:r>
      <w:r w:rsidR="00327409">
        <w:rPr>
          <w:rFonts w:ascii="Verdana" w:hAnsi="Verdana"/>
          <w:color w:val="000000"/>
          <w:sz w:val="20"/>
        </w:rPr>
        <w:t xml:space="preserve"> — </w:t>
      </w:r>
      <w:r w:rsidRPr="00FA067D">
        <w:rPr>
          <w:rFonts w:ascii="Verdana" w:hAnsi="Verdana"/>
          <w:color w:val="000000"/>
          <w:sz w:val="20"/>
        </w:rPr>
        <w:t>most of it, anyway. My friend Susie was helping out with the kitchen stuff and the old man</w:t>
      </w:r>
      <w:r w:rsidR="00FA067D">
        <w:rPr>
          <w:rFonts w:ascii="Verdana" w:hAnsi="Verdana"/>
          <w:color w:val="000000"/>
          <w:sz w:val="20"/>
        </w:rPr>
        <w:t>’s</w:t>
      </w:r>
      <w:r w:rsidRPr="00FA067D">
        <w:rPr>
          <w:rFonts w:ascii="Verdana" w:hAnsi="Verdana"/>
          <w:color w:val="000000"/>
          <w:sz w:val="20"/>
        </w:rPr>
        <w:t xml:space="preserve"> clothes, and Grandpa packed a few things himself, but I got to take care of about fifty years of accumulated clutter.</w:t>
      </w:r>
    </w:p>
    <w:p w14:paraId="34D095BB" w14:textId="3BCAE406"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It was</w:t>
      </w:r>
      <w:r w:rsidR="00FA067D">
        <w:rPr>
          <w:rFonts w:ascii="Verdana" w:hAnsi="Verdana"/>
          <w:color w:val="000000"/>
          <w:sz w:val="20"/>
        </w:rPr>
        <w:t>n’t</w:t>
      </w:r>
      <w:r w:rsidRPr="00FA067D">
        <w:rPr>
          <w:rFonts w:ascii="Verdana" w:hAnsi="Verdana"/>
          <w:color w:val="000000"/>
          <w:sz w:val="20"/>
        </w:rPr>
        <w:t xml:space="preserve"> much fun, but it had to be done if we were</w:t>
      </w:r>
      <w:r w:rsidR="00FA067D">
        <w:rPr>
          <w:rFonts w:ascii="Verdana" w:hAnsi="Verdana"/>
          <w:color w:val="000000"/>
          <w:sz w:val="20"/>
        </w:rPr>
        <w:t>n’t</w:t>
      </w:r>
      <w:r w:rsidRPr="00FA067D">
        <w:rPr>
          <w:rFonts w:ascii="Verdana" w:hAnsi="Verdana"/>
          <w:color w:val="000000"/>
          <w:sz w:val="20"/>
        </w:rPr>
        <w:t xml:space="preserve"> just going to throw everything away, and it was</w:t>
      </w:r>
      <w:r w:rsidR="00FA067D">
        <w:rPr>
          <w:rFonts w:ascii="Verdana" w:hAnsi="Verdana"/>
          <w:color w:val="000000"/>
          <w:sz w:val="20"/>
        </w:rPr>
        <w:t>n’t</w:t>
      </w:r>
      <w:r w:rsidRPr="00FA067D">
        <w:rPr>
          <w:rFonts w:ascii="Verdana" w:hAnsi="Verdana"/>
          <w:color w:val="000000"/>
          <w:sz w:val="20"/>
        </w:rPr>
        <w:t xml:space="preserve"> really all that bad. I was grateful he had</w:t>
      </w:r>
      <w:r w:rsidR="00FA067D">
        <w:rPr>
          <w:rFonts w:ascii="Verdana" w:hAnsi="Verdana"/>
          <w:color w:val="000000"/>
          <w:sz w:val="20"/>
        </w:rPr>
        <w:t>n’t</w:t>
      </w:r>
      <w:r w:rsidRPr="00FA067D">
        <w:rPr>
          <w:rFonts w:ascii="Verdana" w:hAnsi="Verdana"/>
          <w:color w:val="000000"/>
          <w:sz w:val="20"/>
        </w:rPr>
        <w:t xml:space="preserve"> had a bigger house, and had</w:t>
      </w:r>
      <w:r w:rsidR="00FA067D">
        <w:rPr>
          <w:rFonts w:ascii="Verdana" w:hAnsi="Verdana"/>
          <w:color w:val="000000"/>
          <w:sz w:val="20"/>
        </w:rPr>
        <w:t>n’t</w:t>
      </w:r>
      <w:r w:rsidRPr="00FA067D">
        <w:rPr>
          <w:rFonts w:ascii="Verdana" w:hAnsi="Verdana"/>
          <w:color w:val="000000"/>
          <w:sz w:val="20"/>
        </w:rPr>
        <w:t xml:space="preserve"> been much of a packrat.</w:t>
      </w:r>
    </w:p>
    <w:p w14:paraId="410D05A5" w14:textId="39A08AE8"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 lot of it was just going to go into one of those rent-a-shed storage places and sit there until Grandpa died, when we</w:t>
      </w:r>
      <w:r w:rsidR="00FA067D">
        <w:rPr>
          <w:rFonts w:ascii="Verdana" w:hAnsi="Verdana"/>
          <w:color w:val="000000"/>
          <w:sz w:val="20"/>
        </w:rPr>
        <w:t>’d</w:t>
      </w:r>
      <w:r w:rsidRPr="00FA067D">
        <w:rPr>
          <w:rFonts w:ascii="Verdana" w:hAnsi="Verdana"/>
          <w:color w:val="000000"/>
          <w:sz w:val="20"/>
        </w:rPr>
        <w:t xml:space="preserve"> sell it or give it away, and we all knew</w:t>
      </w:r>
      <w:r w:rsidRPr="00FA067D">
        <w:rPr>
          <w:rStyle w:val="01Text"/>
          <w:rFonts w:ascii="Verdana" w:hAnsi="Verdana"/>
          <w:color w:val="000000"/>
          <w:sz w:val="20"/>
        </w:rPr>
        <w:t xml:space="preserve"> </w:t>
      </w:r>
      <w:r w:rsidRPr="00FA067D">
        <w:rPr>
          <w:rStyle w:val="00Text"/>
          <w:rFonts w:ascii="Verdana" w:hAnsi="Verdana"/>
          <w:color w:val="000000"/>
          <w:sz w:val="20"/>
        </w:rPr>
        <w:t>that</w:t>
      </w:r>
      <w:r w:rsidRPr="00FA067D">
        <w:rPr>
          <w:rFonts w:ascii="Verdana" w:hAnsi="Verdana"/>
          <w:color w:val="000000"/>
          <w:sz w:val="20"/>
        </w:rPr>
        <w:t>, too, though we did</w:t>
      </w:r>
      <w:r w:rsidR="00FA067D">
        <w:rPr>
          <w:rFonts w:ascii="Verdana" w:hAnsi="Verdana"/>
          <w:color w:val="000000"/>
          <w:sz w:val="20"/>
        </w:rPr>
        <w:t>n’t</w:t>
      </w:r>
      <w:r w:rsidRPr="00FA067D">
        <w:rPr>
          <w:rFonts w:ascii="Verdana" w:hAnsi="Verdana"/>
          <w:color w:val="000000"/>
          <w:sz w:val="20"/>
        </w:rPr>
        <w:t xml:space="preserve"> say so, any more than we said aloud that he was going off to die.</w:t>
      </w:r>
    </w:p>
    <w:p w14:paraId="2B9E5532" w14:textId="45D78CEB"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There was</w:t>
      </w:r>
      <w:r w:rsidR="00FA067D">
        <w:rPr>
          <w:rFonts w:ascii="Verdana" w:hAnsi="Verdana"/>
          <w:color w:val="000000"/>
          <w:sz w:val="20"/>
        </w:rPr>
        <w:t>n’t</w:t>
      </w:r>
      <w:r w:rsidRPr="00FA067D">
        <w:rPr>
          <w:rFonts w:ascii="Verdana" w:hAnsi="Verdana"/>
          <w:color w:val="000000"/>
          <w:sz w:val="20"/>
        </w:rPr>
        <w:t xml:space="preserve"> any point in storing more than we had to, though, so I was sorting through it all, seeing what we could just haul out to the curb with the trash.</w:t>
      </w:r>
    </w:p>
    <w:p w14:paraId="7437393A" w14:textId="0C19F1BD"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w:t>
      </w:r>
      <w:r w:rsidR="00FA067D">
        <w:rPr>
          <w:rFonts w:ascii="Verdana" w:hAnsi="Verdana"/>
          <w:color w:val="000000"/>
          <w:sz w:val="20"/>
        </w:rPr>
        <w:t>’d</w:t>
      </w:r>
      <w:r w:rsidRPr="00FA067D">
        <w:rPr>
          <w:rFonts w:ascii="Verdana" w:hAnsi="Verdana"/>
          <w:color w:val="000000"/>
          <w:sz w:val="20"/>
        </w:rPr>
        <w:t xml:space="preserve"> finished with most of it, boxing up the newer drapes, trashing the old ones, hauling the broken-down paisley couch to the curb for some poverty-stricken college student to steal for his dorm room, and so on, and had reached the attic, where I found a dozen cardboard boxes and a couple of footlockers.</w:t>
      </w:r>
    </w:p>
    <w:p w14:paraId="059B4CA7" w14:textId="078CE75B"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figured I</w:t>
      </w:r>
      <w:r w:rsidR="00FA067D">
        <w:rPr>
          <w:rFonts w:ascii="Verdana" w:hAnsi="Verdana"/>
          <w:color w:val="000000"/>
          <w:sz w:val="20"/>
        </w:rPr>
        <w:t>’d</w:t>
      </w:r>
      <w:r w:rsidRPr="00FA067D">
        <w:rPr>
          <w:rFonts w:ascii="Verdana" w:hAnsi="Verdana"/>
          <w:color w:val="000000"/>
          <w:sz w:val="20"/>
        </w:rPr>
        <w:t xml:space="preserve"> start with the footlockers, so I found the keys in the collection Grandpa had given me and opened the first one.</w:t>
      </w:r>
    </w:p>
    <w:p w14:paraId="31D84968"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there it was.</w:t>
      </w:r>
    </w:p>
    <w:p w14:paraId="5184F119" w14:textId="27BA4C6E"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There were scrapbooks and newspapers and some old clothes packed around it, so at first all I saw was the lid, which looked like tin or something. I did</w:t>
      </w:r>
      <w:r w:rsidR="00FA067D">
        <w:rPr>
          <w:rFonts w:ascii="Verdana" w:hAnsi="Verdana"/>
          <w:color w:val="000000"/>
          <w:sz w:val="20"/>
        </w:rPr>
        <w:t>n’t</w:t>
      </w:r>
      <w:r w:rsidRPr="00FA067D">
        <w:rPr>
          <w:rFonts w:ascii="Verdana" w:hAnsi="Verdana"/>
          <w:color w:val="000000"/>
          <w:sz w:val="20"/>
        </w:rPr>
        <w:t xml:space="preserve"> know what it was, but it looked moderately interesting, so I slid my hands down either side of the jar and lifted it up where I could get a good look at it.</w:t>
      </w:r>
    </w:p>
    <w:p w14:paraId="74222F82" w14:textId="372DD684"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knelt there, staring at it, for a few seconds. Those seconds seemed like an hour</w:t>
      </w:r>
      <w:r w:rsidR="00327409">
        <w:rPr>
          <w:rFonts w:ascii="Verdana" w:hAnsi="Verdana"/>
          <w:color w:val="000000"/>
          <w:sz w:val="20"/>
        </w:rPr>
        <w:t xml:space="preserve"> — </w:t>
      </w:r>
      <w:r w:rsidRPr="00FA067D">
        <w:rPr>
          <w:rFonts w:ascii="Verdana" w:hAnsi="Verdana"/>
          <w:color w:val="000000"/>
          <w:sz w:val="20"/>
        </w:rPr>
        <w:t>I know that</w:t>
      </w:r>
      <w:r w:rsidR="00FA067D">
        <w:rPr>
          <w:rFonts w:ascii="Verdana" w:hAnsi="Verdana"/>
          <w:color w:val="000000"/>
          <w:sz w:val="20"/>
        </w:rPr>
        <w:t>’s</w:t>
      </w:r>
      <w:r w:rsidRPr="00FA067D">
        <w:rPr>
          <w:rFonts w:ascii="Verdana" w:hAnsi="Verdana"/>
          <w:color w:val="000000"/>
          <w:sz w:val="20"/>
        </w:rPr>
        <w:t xml:space="preserve"> a cliche, but it really did seem a hell of a lot longer than it was.</w:t>
      </w:r>
    </w:p>
    <w:p w14:paraId="5E858FDA" w14:textId="0DF2CEBF"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did</w:t>
      </w:r>
      <w:r w:rsidR="00FA067D">
        <w:rPr>
          <w:rFonts w:ascii="Verdana" w:hAnsi="Verdana"/>
          <w:color w:val="000000"/>
          <w:sz w:val="20"/>
        </w:rPr>
        <w:t>n’t</w:t>
      </w:r>
      <w:r w:rsidRPr="00FA067D">
        <w:rPr>
          <w:rFonts w:ascii="Verdana" w:hAnsi="Verdana"/>
          <w:color w:val="000000"/>
          <w:sz w:val="20"/>
        </w:rPr>
        <w:t xml:space="preserve"> scream or drop it or anything, which is a damn good thing because it would have been a hell of a mess; I just held it, and stared at it, and turned it slightly to get a better look, and then when my hands started to tremble I put it down, very gently, and stared at it some more.</w:t>
      </w:r>
    </w:p>
    <w:p w14:paraId="44EC8153" w14:textId="54245B7F"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You might think I</w:t>
      </w:r>
      <w:r w:rsidR="00FA067D">
        <w:rPr>
          <w:rFonts w:ascii="Verdana" w:hAnsi="Verdana"/>
          <w:color w:val="000000"/>
          <w:sz w:val="20"/>
        </w:rPr>
        <w:t>’d</w:t>
      </w:r>
      <w:r w:rsidRPr="00FA067D">
        <w:rPr>
          <w:rFonts w:ascii="Verdana" w:hAnsi="Verdana"/>
          <w:color w:val="000000"/>
          <w:sz w:val="20"/>
        </w:rPr>
        <w:t xml:space="preserve"> have been confused, that I</w:t>
      </w:r>
      <w:r w:rsidR="00FA067D">
        <w:rPr>
          <w:rFonts w:ascii="Verdana" w:hAnsi="Verdana"/>
          <w:color w:val="000000"/>
          <w:sz w:val="20"/>
        </w:rPr>
        <w:t>’d</w:t>
      </w:r>
      <w:r w:rsidRPr="00FA067D">
        <w:rPr>
          <w:rFonts w:ascii="Verdana" w:hAnsi="Verdana"/>
          <w:color w:val="000000"/>
          <w:sz w:val="20"/>
        </w:rPr>
        <w:t xml:space="preserve"> wonder what it was doing there, that I</w:t>
      </w:r>
      <w:r w:rsidR="00FA067D">
        <w:rPr>
          <w:rFonts w:ascii="Verdana" w:hAnsi="Verdana"/>
          <w:color w:val="000000"/>
          <w:sz w:val="20"/>
        </w:rPr>
        <w:t>’d</w:t>
      </w:r>
      <w:r w:rsidRPr="00FA067D">
        <w:rPr>
          <w:rFonts w:ascii="Verdana" w:hAnsi="Verdana"/>
          <w:color w:val="000000"/>
          <w:sz w:val="20"/>
        </w:rPr>
        <w:t xml:space="preserve"> want to know</w:t>
      </w:r>
      <w:r w:rsidRPr="00FA067D">
        <w:rPr>
          <w:rStyle w:val="01Text"/>
          <w:rFonts w:ascii="Verdana" w:hAnsi="Verdana"/>
          <w:color w:val="000000"/>
          <w:sz w:val="20"/>
        </w:rPr>
        <w:t xml:space="preserve"> </w:t>
      </w:r>
      <w:r w:rsidRPr="00FA067D">
        <w:rPr>
          <w:rStyle w:val="00Text"/>
          <w:rFonts w:ascii="Verdana" w:hAnsi="Verdana"/>
          <w:color w:val="000000"/>
          <w:sz w:val="20"/>
        </w:rPr>
        <w:t>why</w:t>
      </w:r>
      <w:r w:rsidRPr="00FA067D">
        <w:rPr>
          <w:rStyle w:val="01Text"/>
          <w:rFonts w:ascii="Verdana" w:hAnsi="Verdana"/>
          <w:color w:val="000000"/>
          <w:sz w:val="20"/>
        </w:rPr>
        <w:t xml:space="preserve"> </w:t>
      </w:r>
      <w:r w:rsidRPr="00FA067D">
        <w:rPr>
          <w:rFonts w:ascii="Verdana" w:hAnsi="Verdana"/>
          <w:color w:val="000000"/>
          <w:sz w:val="20"/>
        </w:rPr>
        <w:t>my grandfather had a woman</w:t>
      </w:r>
      <w:r w:rsidR="00FA067D">
        <w:rPr>
          <w:rFonts w:ascii="Verdana" w:hAnsi="Verdana"/>
          <w:color w:val="000000"/>
          <w:sz w:val="20"/>
        </w:rPr>
        <w:t>’s</w:t>
      </w:r>
      <w:r w:rsidRPr="00FA067D">
        <w:rPr>
          <w:rFonts w:ascii="Verdana" w:hAnsi="Verdana"/>
          <w:color w:val="000000"/>
          <w:sz w:val="20"/>
        </w:rPr>
        <w:t xml:space="preserve"> head in a jar in the attic, but I was</w:t>
      </w:r>
      <w:r w:rsidR="00FA067D">
        <w:rPr>
          <w:rFonts w:ascii="Verdana" w:hAnsi="Verdana"/>
          <w:color w:val="000000"/>
          <w:sz w:val="20"/>
        </w:rPr>
        <w:t>n’t</w:t>
      </w:r>
      <w:r w:rsidRPr="00FA067D">
        <w:rPr>
          <w:rFonts w:ascii="Verdana" w:hAnsi="Verdana"/>
          <w:color w:val="000000"/>
          <w:sz w:val="20"/>
        </w:rPr>
        <w:t xml:space="preserve"> doing any of that.</w:t>
      </w:r>
    </w:p>
    <w:p w14:paraId="402A32E8"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w:t>
      </w:r>
      <w:r w:rsidRPr="00FA067D">
        <w:rPr>
          <w:rStyle w:val="01Text"/>
          <w:rFonts w:ascii="Verdana" w:hAnsi="Verdana"/>
          <w:color w:val="000000"/>
          <w:sz w:val="20"/>
        </w:rPr>
        <w:t xml:space="preserve"> </w:t>
      </w:r>
      <w:r w:rsidRPr="00FA067D">
        <w:rPr>
          <w:rStyle w:val="00Text"/>
          <w:rFonts w:ascii="Verdana" w:hAnsi="Verdana"/>
          <w:color w:val="000000"/>
          <w:sz w:val="20"/>
        </w:rPr>
        <w:t>knew</w:t>
      </w:r>
      <w:r w:rsidRPr="00FA067D">
        <w:rPr>
          <w:rFonts w:ascii="Verdana" w:hAnsi="Verdana"/>
          <w:color w:val="000000"/>
          <w:sz w:val="20"/>
        </w:rPr>
        <w:t>, right away, what it was doing there.</w:t>
      </w:r>
    </w:p>
    <w:p w14:paraId="2DEFBB62" w14:textId="7DF5D7D8"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could have tried to rationalize it, tried to explain it away, made up theories about medical specimens, all of that, but I did</w:t>
      </w:r>
      <w:r w:rsidR="00FA067D">
        <w:rPr>
          <w:rFonts w:ascii="Verdana" w:hAnsi="Verdana"/>
          <w:color w:val="000000"/>
          <w:sz w:val="20"/>
        </w:rPr>
        <w:t>n’t</w:t>
      </w:r>
      <w:r w:rsidRPr="00FA067D">
        <w:rPr>
          <w:rFonts w:ascii="Verdana" w:hAnsi="Verdana"/>
          <w:color w:val="000000"/>
          <w:sz w:val="20"/>
        </w:rPr>
        <w:t xml:space="preserve"> bother; what was the point in lying to myself?</w:t>
      </w:r>
    </w:p>
    <w:p w14:paraId="60F474EB" w14:textId="2225FD93"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Maybe if I had</w:t>
      </w:r>
      <w:r w:rsidR="00FA067D">
        <w:rPr>
          <w:rFonts w:ascii="Verdana" w:hAnsi="Verdana"/>
          <w:color w:val="000000"/>
          <w:sz w:val="20"/>
        </w:rPr>
        <w:t>n’t</w:t>
      </w:r>
      <w:r w:rsidRPr="00FA067D">
        <w:rPr>
          <w:rFonts w:ascii="Verdana" w:hAnsi="Verdana"/>
          <w:color w:val="000000"/>
          <w:sz w:val="20"/>
        </w:rPr>
        <w:t xml:space="preserve"> recognized her</w:t>
      </w:r>
      <w:r w:rsidR="00327409">
        <w:rPr>
          <w:rFonts w:ascii="Verdana" w:hAnsi="Verdana"/>
          <w:color w:val="000000"/>
          <w:sz w:val="20"/>
        </w:rPr>
        <w:t xml:space="preserve"> — </w:t>
      </w:r>
      <w:r w:rsidRPr="00FA067D">
        <w:rPr>
          <w:rFonts w:ascii="Verdana" w:hAnsi="Verdana"/>
          <w:color w:val="000000"/>
          <w:sz w:val="20"/>
        </w:rPr>
        <w:t>but I</w:t>
      </w:r>
      <w:r w:rsidRPr="00FA067D">
        <w:rPr>
          <w:rStyle w:val="01Text"/>
          <w:rFonts w:ascii="Verdana" w:hAnsi="Verdana"/>
          <w:color w:val="000000"/>
          <w:sz w:val="20"/>
        </w:rPr>
        <w:t xml:space="preserve"> </w:t>
      </w:r>
      <w:r w:rsidRPr="00FA067D">
        <w:rPr>
          <w:rStyle w:val="00Text"/>
          <w:rFonts w:ascii="Verdana" w:hAnsi="Verdana"/>
          <w:color w:val="000000"/>
          <w:sz w:val="20"/>
        </w:rPr>
        <w:t>did</w:t>
      </w:r>
      <w:r w:rsidRPr="00FA067D">
        <w:rPr>
          <w:rStyle w:val="01Text"/>
          <w:rFonts w:ascii="Verdana" w:hAnsi="Verdana"/>
          <w:color w:val="000000"/>
          <w:sz w:val="20"/>
        </w:rPr>
        <w:t xml:space="preserve"> </w:t>
      </w:r>
      <w:r w:rsidRPr="00FA067D">
        <w:rPr>
          <w:rFonts w:ascii="Verdana" w:hAnsi="Verdana"/>
          <w:color w:val="000000"/>
          <w:sz w:val="20"/>
        </w:rPr>
        <w:t>recognize her, immediately. Even though I</w:t>
      </w:r>
      <w:r w:rsidR="00FA067D">
        <w:rPr>
          <w:rFonts w:ascii="Verdana" w:hAnsi="Verdana"/>
          <w:color w:val="000000"/>
          <w:sz w:val="20"/>
        </w:rPr>
        <w:t>’d</w:t>
      </w:r>
      <w:r w:rsidRPr="00FA067D">
        <w:rPr>
          <w:rFonts w:ascii="Verdana" w:hAnsi="Verdana"/>
          <w:color w:val="000000"/>
          <w:sz w:val="20"/>
        </w:rPr>
        <w:t xml:space="preserve"> only seen her face before in old black-and-white photos, I</w:t>
      </w:r>
      <w:r w:rsidR="00FA067D">
        <w:rPr>
          <w:rFonts w:ascii="Verdana" w:hAnsi="Verdana"/>
          <w:color w:val="000000"/>
          <w:sz w:val="20"/>
        </w:rPr>
        <w:t>’d</w:t>
      </w:r>
      <w:r w:rsidRPr="00FA067D">
        <w:rPr>
          <w:rFonts w:ascii="Verdana" w:hAnsi="Verdana"/>
          <w:color w:val="000000"/>
          <w:sz w:val="20"/>
        </w:rPr>
        <w:t xml:space="preserve"> looked at it enough that I knew it was the same face.</w:t>
      </w:r>
    </w:p>
    <w:p w14:paraId="1D363ECE" w14:textId="615D1BAE"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This was Constance Happerson</w:t>
      </w:r>
      <w:r w:rsidR="00FA067D">
        <w:rPr>
          <w:rFonts w:ascii="Verdana" w:hAnsi="Verdana"/>
          <w:color w:val="000000"/>
          <w:sz w:val="20"/>
        </w:rPr>
        <w:t>’s</w:t>
      </w:r>
      <w:r w:rsidRPr="00FA067D">
        <w:rPr>
          <w:rFonts w:ascii="Verdana" w:hAnsi="Verdana"/>
          <w:color w:val="000000"/>
          <w:sz w:val="20"/>
        </w:rPr>
        <w:t xml:space="preserve"> head.</w:t>
      </w:r>
    </w:p>
    <w:p w14:paraId="451419BC"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Constance Happerson was the family scandal, the woman Grandpa had been dating who had disappeared in 1945, and whose family had always suspected that Grandpa was somehow involved in her disappearance.</w:t>
      </w:r>
    </w:p>
    <w:p w14:paraId="2F2C2447" w14:textId="15E273F2"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sitting there in Grandpa</w:t>
      </w:r>
      <w:r w:rsidR="00FA067D">
        <w:rPr>
          <w:rFonts w:ascii="Verdana" w:hAnsi="Verdana"/>
          <w:color w:val="000000"/>
          <w:sz w:val="20"/>
        </w:rPr>
        <w:t>’s</w:t>
      </w:r>
      <w:r w:rsidRPr="00FA067D">
        <w:rPr>
          <w:rFonts w:ascii="Verdana" w:hAnsi="Verdana"/>
          <w:color w:val="000000"/>
          <w:sz w:val="20"/>
        </w:rPr>
        <w:t xml:space="preserve"> attic with that jar, I knew that her family had been right all along.</w:t>
      </w:r>
    </w:p>
    <w:p w14:paraId="4B788F9C" w14:textId="409C970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What</w:t>
      </w:r>
      <w:r w:rsidR="00FA067D">
        <w:rPr>
          <w:rFonts w:ascii="Verdana" w:hAnsi="Verdana"/>
          <w:color w:val="000000"/>
          <w:sz w:val="20"/>
        </w:rPr>
        <w:t>’s</w:t>
      </w:r>
      <w:r w:rsidRPr="00FA067D">
        <w:rPr>
          <w:rFonts w:ascii="Verdana" w:hAnsi="Verdana"/>
          <w:color w:val="000000"/>
          <w:sz w:val="20"/>
        </w:rPr>
        <w:t xml:space="preserve"> more, it looked as if it had</w:t>
      </w:r>
      <w:r w:rsidR="00FA067D">
        <w:rPr>
          <w:rFonts w:ascii="Verdana" w:hAnsi="Verdana"/>
          <w:color w:val="000000"/>
          <w:sz w:val="20"/>
        </w:rPr>
        <w:t>n’t</w:t>
      </w:r>
      <w:r w:rsidRPr="00FA067D">
        <w:rPr>
          <w:rFonts w:ascii="Verdana" w:hAnsi="Verdana"/>
          <w:color w:val="000000"/>
          <w:sz w:val="20"/>
        </w:rPr>
        <w:t xml:space="preserve"> been some sort of desperate impulse or unfortunate accident. You do</w:t>
      </w:r>
      <w:r w:rsidR="00FA067D">
        <w:rPr>
          <w:rFonts w:ascii="Verdana" w:hAnsi="Verdana"/>
          <w:color w:val="000000"/>
          <w:sz w:val="20"/>
        </w:rPr>
        <w:t>n’t</w:t>
      </w:r>
      <w:r w:rsidRPr="00FA067D">
        <w:rPr>
          <w:rFonts w:ascii="Verdana" w:hAnsi="Verdana"/>
          <w:color w:val="000000"/>
          <w:sz w:val="20"/>
        </w:rPr>
        <w:t xml:space="preserve"> keep a woman</w:t>
      </w:r>
      <w:r w:rsidR="00FA067D">
        <w:rPr>
          <w:rFonts w:ascii="Verdana" w:hAnsi="Verdana"/>
          <w:color w:val="000000"/>
          <w:sz w:val="20"/>
        </w:rPr>
        <w:t>’s</w:t>
      </w:r>
      <w:r w:rsidRPr="00FA067D">
        <w:rPr>
          <w:rFonts w:ascii="Verdana" w:hAnsi="Verdana"/>
          <w:color w:val="000000"/>
          <w:sz w:val="20"/>
        </w:rPr>
        <w:t xml:space="preserve"> head as a souvenir if you</w:t>
      </w:r>
      <w:r w:rsidR="00FA067D">
        <w:rPr>
          <w:rFonts w:ascii="Verdana" w:hAnsi="Verdana"/>
          <w:color w:val="000000"/>
          <w:sz w:val="20"/>
        </w:rPr>
        <w:t xml:space="preserve">’ve </w:t>
      </w:r>
      <w:r w:rsidRPr="00FA067D">
        <w:rPr>
          <w:rFonts w:ascii="Verdana" w:hAnsi="Verdana"/>
          <w:color w:val="000000"/>
          <w:sz w:val="20"/>
        </w:rPr>
        <w:t>been overcome by temporary insanity or are trying to cover up a botched abortion</w:t>
      </w:r>
      <w:r w:rsidR="00327409">
        <w:rPr>
          <w:rFonts w:ascii="Verdana" w:hAnsi="Verdana"/>
          <w:color w:val="000000"/>
          <w:sz w:val="20"/>
        </w:rPr>
        <w:t xml:space="preserve"> — </w:t>
      </w:r>
      <w:r w:rsidRPr="00FA067D">
        <w:rPr>
          <w:rFonts w:ascii="Verdana" w:hAnsi="Verdana"/>
          <w:color w:val="000000"/>
          <w:sz w:val="20"/>
        </w:rPr>
        <w:t>the abortion theory had been the most popular at the time, as I understood it.</w:t>
      </w:r>
    </w:p>
    <w:p w14:paraId="6B2A2903" w14:textId="375F1D96"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If you</w:t>
      </w:r>
      <w:r w:rsidR="00FA067D">
        <w:rPr>
          <w:rFonts w:ascii="Verdana" w:hAnsi="Verdana"/>
          <w:color w:val="000000"/>
          <w:sz w:val="20"/>
        </w:rPr>
        <w:t>’re</w:t>
      </w:r>
      <w:r w:rsidRPr="00FA067D">
        <w:rPr>
          <w:rFonts w:ascii="Verdana" w:hAnsi="Verdana"/>
          <w:color w:val="000000"/>
          <w:sz w:val="20"/>
        </w:rPr>
        <w:t xml:space="preserve"> a normal man with a dead body on your hands, you do</w:t>
      </w:r>
      <w:r w:rsidR="00FA067D">
        <w:rPr>
          <w:rFonts w:ascii="Verdana" w:hAnsi="Verdana"/>
          <w:color w:val="000000"/>
          <w:sz w:val="20"/>
        </w:rPr>
        <w:t>n’t</w:t>
      </w:r>
      <w:r w:rsidRPr="00FA067D">
        <w:rPr>
          <w:rFonts w:ascii="Verdana" w:hAnsi="Verdana"/>
          <w:color w:val="000000"/>
          <w:sz w:val="20"/>
        </w:rPr>
        <w:t xml:space="preserve"> stick a piece of it in a big jar in the attic.</w:t>
      </w:r>
    </w:p>
    <w:p w14:paraId="4B745405" w14:textId="47C78A71"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w:t>
      </w:r>
      <w:r w:rsidR="00FA067D">
        <w:rPr>
          <w:rFonts w:ascii="Verdana" w:hAnsi="Verdana"/>
          <w:color w:val="000000"/>
          <w:sz w:val="20"/>
        </w:rPr>
        <w:t>’d</w:t>
      </w:r>
      <w:r w:rsidRPr="00FA067D">
        <w:rPr>
          <w:rFonts w:ascii="Verdana" w:hAnsi="Verdana"/>
          <w:color w:val="000000"/>
          <w:sz w:val="20"/>
        </w:rPr>
        <w:t xml:space="preserve"> known for years that Grandpa was</w:t>
      </w:r>
      <w:r w:rsidR="00FA067D">
        <w:rPr>
          <w:rFonts w:ascii="Verdana" w:hAnsi="Verdana"/>
          <w:color w:val="000000"/>
          <w:sz w:val="20"/>
        </w:rPr>
        <w:t>n’t</w:t>
      </w:r>
      <w:r w:rsidRPr="00FA067D">
        <w:rPr>
          <w:rFonts w:ascii="Verdana" w:hAnsi="Verdana"/>
          <w:color w:val="000000"/>
          <w:sz w:val="20"/>
        </w:rPr>
        <w:t xml:space="preserve"> exactly a wholesome specimen</w:t>
      </w:r>
      <w:r w:rsidR="00327409">
        <w:rPr>
          <w:rFonts w:ascii="Verdana" w:hAnsi="Verdana"/>
          <w:color w:val="000000"/>
          <w:sz w:val="20"/>
        </w:rPr>
        <w:t xml:space="preserve"> — </w:t>
      </w:r>
      <w:r w:rsidRPr="00FA067D">
        <w:rPr>
          <w:rFonts w:ascii="Verdana" w:hAnsi="Verdana"/>
          <w:color w:val="000000"/>
          <w:sz w:val="20"/>
        </w:rPr>
        <w:t>I mean, an old man</w:t>
      </w:r>
      <w:r w:rsidR="00FA067D">
        <w:rPr>
          <w:rFonts w:ascii="Verdana" w:hAnsi="Verdana"/>
          <w:color w:val="000000"/>
          <w:sz w:val="20"/>
        </w:rPr>
        <w:t>’s</w:t>
      </w:r>
      <w:r w:rsidRPr="00FA067D">
        <w:rPr>
          <w:rFonts w:ascii="Verdana" w:hAnsi="Verdana"/>
          <w:color w:val="000000"/>
          <w:sz w:val="20"/>
        </w:rPr>
        <w:t xml:space="preserve"> supposed to have stories about his wild youth, but Grandpa had more than his share of unsavory ones</w:t>
      </w:r>
      <w:r w:rsidR="00327409">
        <w:rPr>
          <w:rFonts w:ascii="Verdana" w:hAnsi="Verdana"/>
          <w:color w:val="000000"/>
          <w:sz w:val="20"/>
        </w:rPr>
        <w:t xml:space="preserve"> — </w:t>
      </w:r>
      <w:r w:rsidRPr="00FA067D">
        <w:rPr>
          <w:rFonts w:ascii="Verdana" w:hAnsi="Verdana"/>
          <w:color w:val="000000"/>
          <w:sz w:val="20"/>
        </w:rPr>
        <w:t>but it was still a shock to realize that he was apparently a cold-blooded murderer.</w:t>
      </w:r>
    </w:p>
    <w:p w14:paraId="48C82E70" w14:textId="3F0A9C78"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lastRenderedPageBreak/>
        <w:t>And I had some decisions to make. There</w:t>
      </w:r>
      <w:r w:rsidR="00FA067D">
        <w:rPr>
          <w:rFonts w:ascii="Verdana" w:hAnsi="Verdana"/>
          <w:color w:val="000000"/>
          <w:sz w:val="20"/>
        </w:rPr>
        <w:t>’s</w:t>
      </w:r>
      <w:r w:rsidRPr="00FA067D">
        <w:rPr>
          <w:rFonts w:ascii="Verdana" w:hAnsi="Verdana"/>
          <w:color w:val="000000"/>
          <w:sz w:val="20"/>
        </w:rPr>
        <w:t xml:space="preserve"> no statute of limitations on murder, and I did</w:t>
      </w:r>
      <w:r w:rsidR="00FA067D">
        <w:rPr>
          <w:rFonts w:ascii="Verdana" w:hAnsi="Verdana"/>
          <w:color w:val="000000"/>
          <w:sz w:val="20"/>
        </w:rPr>
        <w:t>n’t</w:t>
      </w:r>
      <w:r w:rsidRPr="00FA067D">
        <w:rPr>
          <w:rFonts w:ascii="Verdana" w:hAnsi="Verdana"/>
          <w:color w:val="000000"/>
          <w:sz w:val="20"/>
        </w:rPr>
        <w:t xml:space="preserve"> particularly want to be an accessory after the fact, and that</w:t>
      </w:r>
      <w:r w:rsidR="00FA067D">
        <w:rPr>
          <w:rFonts w:ascii="Verdana" w:hAnsi="Verdana"/>
          <w:color w:val="000000"/>
          <w:sz w:val="20"/>
        </w:rPr>
        <w:t>’s</w:t>
      </w:r>
      <w:r w:rsidRPr="00FA067D">
        <w:rPr>
          <w:rFonts w:ascii="Verdana" w:hAnsi="Verdana"/>
          <w:color w:val="000000"/>
          <w:sz w:val="20"/>
        </w:rPr>
        <w:t xml:space="preserve"> exactly what I would be if I just ignored that jar.</w:t>
      </w:r>
    </w:p>
    <w:p w14:paraId="42AA6ABC"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But still, he was my</w:t>
      </w:r>
      <w:r w:rsidRPr="00FA067D">
        <w:rPr>
          <w:rStyle w:val="01Text"/>
          <w:rFonts w:ascii="Verdana" w:hAnsi="Verdana"/>
          <w:color w:val="000000"/>
          <w:sz w:val="20"/>
        </w:rPr>
        <w:t xml:space="preserve"> </w:t>
      </w:r>
      <w:r w:rsidRPr="00FA067D">
        <w:rPr>
          <w:rStyle w:val="00Text"/>
          <w:rFonts w:ascii="Verdana" w:hAnsi="Verdana"/>
          <w:color w:val="000000"/>
          <w:sz w:val="20"/>
        </w:rPr>
        <w:t>grandfather</w:t>
      </w:r>
      <w:r w:rsidRPr="00FA067D">
        <w:rPr>
          <w:rFonts w:ascii="Verdana" w:hAnsi="Verdana"/>
          <w:color w:val="000000"/>
          <w:sz w:val="20"/>
        </w:rPr>
        <w:t>, and he was a sick old man, and what good would it do to turn him in now, after all these years?</w:t>
      </w:r>
    </w:p>
    <w:p w14:paraId="1ECD854A" w14:textId="55DDE282"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could</w:t>
      </w:r>
      <w:r w:rsidR="00FA067D">
        <w:rPr>
          <w:rFonts w:ascii="Verdana" w:hAnsi="Verdana"/>
          <w:color w:val="000000"/>
          <w:sz w:val="20"/>
        </w:rPr>
        <w:t>n’t</w:t>
      </w:r>
      <w:r w:rsidRPr="00FA067D">
        <w:rPr>
          <w:rFonts w:ascii="Verdana" w:hAnsi="Verdana"/>
          <w:color w:val="000000"/>
          <w:sz w:val="20"/>
        </w:rPr>
        <w:t xml:space="preserve"> ignore it, and I could</w:t>
      </w:r>
      <w:r w:rsidR="00FA067D">
        <w:rPr>
          <w:rFonts w:ascii="Verdana" w:hAnsi="Verdana"/>
          <w:color w:val="000000"/>
          <w:sz w:val="20"/>
        </w:rPr>
        <w:t>n’t</w:t>
      </w:r>
      <w:r w:rsidRPr="00FA067D">
        <w:rPr>
          <w:rFonts w:ascii="Verdana" w:hAnsi="Verdana"/>
          <w:color w:val="000000"/>
          <w:sz w:val="20"/>
        </w:rPr>
        <w:t xml:space="preserve"> just call the cops, and that left just one thing to do.</w:t>
      </w:r>
    </w:p>
    <w:p w14:paraId="4D7F3D4D" w14:textId="63217170"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Grandpa was downstairs, talking to Susie, having a little tea; he was</w:t>
      </w:r>
      <w:r w:rsidR="00FA067D">
        <w:rPr>
          <w:rFonts w:ascii="Verdana" w:hAnsi="Verdana"/>
          <w:color w:val="000000"/>
          <w:sz w:val="20"/>
        </w:rPr>
        <w:t>n’t</w:t>
      </w:r>
      <w:r w:rsidRPr="00FA067D">
        <w:rPr>
          <w:rFonts w:ascii="Verdana" w:hAnsi="Verdana"/>
          <w:color w:val="000000"/>
          <w:sz w:val="20"/>
        </w:rPr>
        <w:t xml:space="preserve"> in any hurry to leave the house he</w:t>
      </w:r>
      <w:r w:rsidR="00FA067D">
        <w:rPr>
          <w:rFonts w:ascii="Verdana" w:hAnsi="Verdana"/>
          <w:color w:val="000000"/>
          <w:sz w:val="20"/>
        </w:rPr>
        <w:t>’d</w:t>
      </w:r>
      <w:r w:rsidRPr="00FA067D">
        <w:rPr>
          <w:rFonts w:ascii="Verdana" w:hAnsi="Verdana"/>
          <w:color w:val="000000"/>
          <w:sz w:val="20"/>
        </w:rPr>
        <w:t xml:space="preserve"> lived in for so long and rush off to the nursing home, and he always enjoyed a chance to chat.</w:t>
      </w:r>
    </w:p>
    <w:p w14:paraId="255F8F83"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went down the steps, brushing off the attic dust, and on down to the kitchen. The cupboards and cabinets were all standing open and empty, and a few boxes were stacked by the door; one box was open on the floor, waiting for the kettle and cups and the box of tea.</w:t>
      </w:r>
    </w:p>
    <w:p w14:paraId="707237B9"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Grandpa and Susie were sitting at the table; she was laughing, and I guessed he was telling her one of his obscene war stories.</w:t>
      </w:r>
    </w:p>
    <w:p w14:paraId="106D08A6"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Hi,</w:t>
      </w:r>
      <w:r>
        <w:rPr>
          <w:rFonts w:ascii="Verdana" w:hAnsi="Verdana"/>
          <w:color w:val="000000"/>
          <w:sz w:val="20"/>
        </w:rPr>
        <w:t xml:space="preserve">” </w:t>
      </w:r>
      <w:r w:rsidR="008F774D" w:rsidRPr="00FA067D">
        <w:rPr>
          <w:rFonts w:ascii="Verdana" w:hAnsi="Verdana"/>
          <w:color w:val="000000"/>
          <w:sz w:val="20"/>
        </w:rPr>
        <w:t>I said.</w:t>
      </w:r>
      <w:r>
        <w:rPr>
          <w:rFonts w:ascii="Verdana" w:hAnsi="Verdana"/>
          <w:color w:val="000000"/>
          <w:sz w:val="20"/>
        </w:rPr>
        <w:t xml:space="preserve"> “</w:t>
      </w:r>
      <w:r w:rsidR="008F774D" w:rsidRPr="00FA067D">
        <w:rPr>
          <w:rFonts w:ascii="Verdana" w:hAnsi="Verdana"/>
          <w:color w:val="000000"/>
          <w:sz w:val="20"/>
        </w:rPr>
        <w:t>Susie, could you do me a favor?</w:t>
      </w:r>
      <w:r>
        <w:rPr>
          <w:rFonts w:ascii="Verdana" w:hAnsi="Verdana"/>
          <w:color w:val="000000"/>
          <w:sz w:val="20"/>
        </w:rPr>
        <w:t>”</w:t>
      </w:r>
    </w:p>
    <w:p w14:paraId="196020CB" w14:textId="2FD81A13"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She looked up, smiling.</w:t>
      </w:r>
    </w:p>
    <w:p w14:paraId="66438F0E" w14:textId="44A81794"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Take the car down to the corner and get it gassed up, okay? We do</w:t>
      </w:r>
      <w:r>
        <w:rPr>
          <w:rFonts w:ascii="Verdana" w:hAnsi="Verdana"/>
          <w:color w:val="000000"/>
          <w:sz w:val="20"/>
        </w:rPr>
        <w:t>n’t</w:t>
      </w:r>
      <w:r w:rsidR="008F774D" w:rsidRPr="00FA067D">
        <w:rPr>
          <w:rFonts w:ascii="Verdana" w:hAnsi="Verdana"/>
          <w:color w:val="000000"/>
          <w:sz w:val="20"/>
        </w:rPr>
        <w:t xml:space="preserve"> want to get stuck anywhere with all Grandpa</w:t>
      </w:r>
      <w:r>
        <w:rPr>
          <w:rFonts w:ascii="Verdana" w:hAnsi="Verdana"/>
          <w:color w:val="000000"/>
          <w:sz w:val="20"/>
        </w:rPr>
        <w:t>’s</w:t>
      </w:r>
      <w:r w:rsidR="008F774D" w:rsidRPr="00FA067D">
        <w:rPr>
          <w:rFonts w:ascii="Verdana" w:hAnsi="Verdana"/>
          <w:color w:val="000000"/>
          <w:sz w:val="20"/>
        </w:rPr>
        <w:t xml:space="preserve"> stuff.</w:t>
      </w:r>
      <w:r>
        <w:rPr>
          <w:rFonts w:ascii="Verdana" w:hAnsi="Verdana"/>
          <w:color w:val="000000"/>
          <w:sz w:val="20"/>
        </w:rPr>
        <w:t>”</w:t>
      </w:r>
    </w:p>
    <w:p w14:paraId="16187B2E" w14:textId="540AA3E9"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Ca</w:t>
      </w:r>
      <w:r>
        <w:rPr>
          <w:rFonts w:ascii="Verdana" w:hAnsi="Verdana"/>
          <w:color w:val="000000"/>
          <w:sz w:val="20"/>
        </w:rPr>
        <w:t>n’t</w:t>
      </w:r>
      <w:r w:rsidR="008F774D" w:rsidRPr="00FA067D">
        <w:rPr>
          <w:rFonts w:ascii="Verdana" w:hAnsi="Verdana"/>
          <w:color w:val="000000"/>
          <w:sz w:val="20"/>
        </w:rPr>
        <w:t xml:space="preserve"> we do that on the way?</w:t>
      </w:r>
      <w:r>
        <w:rPr>
          <w:rFonts w:ascii="Verdana" w:hAnsi="Verdana"/>
          <w:color w:val="000000"/>
          <w:sz w:val="20"/>
        </w:rPr>
        <w:t xml:space="preserve">” </w:t>
      </w:r>
      <w:r w:rsidR="008F774D" w:rsidRPr="00FA067D">
        <w:rPr>
          <w:rFonts w:ascii="Verdana" w:hAnsi="Verdana"/>
          <w:color w:val="000000"/>
          <w:sz w:val="20"/>
        </w:rPr>
        <w:t>she asked.</w:t>
      </w:r>
    </w:p>
    <w:p w14:paraId="045C4472" w14:textId="07D5039E"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I</w:t>
      </w:r>
      <w:r>
        <w:rPr>
          <w:rFonts w:ascii="Verdana" w:hAnsi="Verdana"/>
          <w:color w:val="000000"/>
          <w:sz w:val="20"/>
        </w:rPr>
        <w:t>’d</w:t>
      </w:r>
      <w:r w:rsidR="008F774D" w:rsidRPr="00FA067D">
        <w:rPr>
          <w:rFonts w:ascii="Verdana" w:hAnsi="Verdana"/>
          <w:color w:val="000000"/>
          <w:sz w:val="20"/>
        </w:rPr>
        <w:t xml:space="preserve"> rather get it out of the way now.</w:t>
      </w:r>
      <w:r>
        <w:rPr>
          <w:rFonts w:ascii="Verdana" w:hAnsi="Verdana"/>
          <w:color w:val="000000"/>
          <w:sz w:val="20"/>
        </w:rPr>
        <w:t>”</w:t>
      </w:r>
    </w:p>
    <w:p w14:paraId="27A684E1"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She looked at Grandpa, and he said,</w:t>
      </w:r>
      <w:r w:rsidR="00FA067D">
        <w:rPr>
          <w:rFonts w:ascii="Verdana" w:hAnsi="Verdana"/>
          <w:color w:val="000000"/>
          <w:sz w:val="20"/>
        </w:rPr>
        <w:t xml:space="preserve"> “</w:t>
      </w:r>
      <w:r w:rsidRPr="00FA067D">
        <w:rPr>
          <w:rFonts w:ascii="Verdana" w:hAnsi="Verdana"/>
          <w:color w:val="000000"/>
          <w:sz w:val="20"/>
        </w:rPr>
        <w:t>Oh, go on. The boy probably wants to talk some boring family business in private.</w:t>
      </w:r>
      <w:r w:rsidR="00FA067D">
        <w:rPr>
          <w:rFonts w:ascii="Verdana" w:hAnsi="Verdana"/>
          <w:color w:val="000000"/>
          <w:sz w:val="20"/>
        </w:rPr>
        <w:t>”</w:t>
      </w:r>
    </w:p>
    <w:p w14:paraId="229E742A" w14:textId="62BA7EFC"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Grandpa was always pretty sharp.</w:t>
      </w:r>
    </w:p>
    <w:p w14:paraId="33DB2EB9" w14:textId="0938D1EA"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Susie looked back at me, then stood up.</w:t>
      </w:r>
      <w:r w:rsidR="00FA067D">
        <w:rPr>
          <w:rFonts w:ascii="Verdana" w:hAnsi="Verdana"/>
          <w:color w:val="000000"/>
          <w:sz w:val="20"/>
        </w:rPr>
        <w:t xml:space="preserve"> “</w:t>
      </w:r>
      <w:r w:rsidRPr="00FA067D">
        <w:rPr>
          <w:rFonts w:ascii="Verdana" w:hAnsi="Verdana"/>
          <w:color w:val="000000"/>
          <w:sz w:val="20"/>
        </w:rPr>
        <w:t>Gimme the money, then,</w:t>
      </w:r>
      <w:r w:rsidR="00FA067D">
        <w:rPr>
          <w:rFonts w:ascii="Verdana" w:hAnsi="Verdana"/>
          <w:color w:val="000000"/>
          <w:sz w:val="20"/>
        </w:rPr>
        <w:t xml:space="preserve">” </w:t>
      </w:r>
      <w:r w:rsidRPr="00FA067D">
        <w:rPr>
          <w:rFonts w:ascii="Verdana" w:hAnsi="Verdana"/>
          <w:color w:val="000000"/>
          <w:sz w:val="20"/>
        </w:rPr>
        <w:t>she said.</w:t>
      </w:r>
    </w:p>
    <w:p w14:paraId="7A9C4346"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gave her a twenty, and waited until I heard the car start before I sat down across from Grandpa.</w:t>
      </w:r>
    </w:p>
    <w:p w14:paraId="2F8819D9"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was looking at me expectantly.</w:t>
      </w:r>
    </w:p>
    <w:p w14:paraId="6711C293" w14:textId="32DC43D0"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I found the jar in the footlocker,</w:t>
      </w:r>
      <w:r>
        <w:rPr>
          <w:rFonts w:ascii="Verdana" w:hAnsi="Verdana"/>
          <w:color w:val="000000"/>
          <w:sz w:val="20"/>
        </w:rPr>
        <w:t xml:space="preserve">” </w:t>
      </w:r>
      <w:r w:rsidR="008F774D" w:rsidRPr="00FA067D">
        <w:rPr>
          <w:rFonts w:ascii="Verdana" w:hAnsi="Verdana"/>
          <w:color w:val="000000"/>
          <w:sz w:val="20"/>
        </w:rPr>
        <w:t>I said.</w:t>
      </w:r>
    </w:p>
    <w:p w14:paraId="71A891BA" w14:textId="032F9F2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Ah,</w:t>
      </w:r>
      <w:r>
        <w:rPr>
          <w:rFonts w:ascii="Verdana" w:hAnsi="Verdana"/>
          <w:color w:val="000000"/>
          <w:sz w:val="20"/>
        </w:rPr>
        <w:t xml:space="preserve">” </w:t>
      </w:r>
      <w:r w:rsidR="008F774D" w:rsidRPr="00FA067D">
        <w:rPr>
          <w:rFonts w:ascii="Verdana" w:hAnsi="Verdana"/>
          <w:color w:val="000000"/>
          <w:sz w:val="20"/>
        </w:rPr>
        <w:t>he said, with a nod.</w:t>
      </w:r>
      <w:r>
        <w:rPr>
          <w:rFonts w:ascii="Verdana" w:hAnsi="Verdana"/>
          <w:color w:val="000000"/>
          <w:sz w:val="20"/>
        </w:rPr>
        <w:t xml:space="preserve"> “</w:t>
      </w:r>
      <w:r w:rsidR="008F774D" w:rsidRPr="00FA067D">
        <w:rPr>
          <w:rFonts w:ascii="Verdana" w:hAnsi="Verdana"/>
          <w:color w:val="000000"/>
          <w:sz w:val="20"/>
        </w:rPr>
        <w:t>I thought that might be it. Proves I</w:t>
      </w:r>
      <w:r w:rsidR="008F774D" w:rsidRPr="00FA067D">
        <w:rPr>
          <w:rStyle w:val="01Text"/>
          <w:rFonts w:ascii="Verdana" w:hAnsi="Verdana"/>
          <w:color w:val="000000"/>
          <w:sz w:val="20"/>
        </w:rPr>
        <w:t xml:space="preserve"> </w:t>
      </w:r>
      <w:r w:rsidR="008F774D" w:rsidRPr="00FA067D">
        <w:rPr>
          <w:rStyle w:val="00Text"/>
          <w:rFonts w:ascii="Verdana" w:hAnsi="Verdana"/>
          <w:color w:val="000000"/>
          <w:sz w:val="20"/>
        </w:rPr>
        <w:t>am</w:t>
      </w:r>
      <w:r w:rsidR="008F774D" w:rsidRPr="00FA067D">
        <w:rPr>
          <w:rStyle w:val="01Text"/>
          <w:rFonts w:ascii="Verdana" w:hAnsi="Verdana"/>
          <w:color w:val="000000"/>
          <w:sz w:val="20"/>
        </w:rPr>
        <w:t xml:space="preserve"> </w:t>
      </w:r>
      <w:r w:rsidR="008F774D" w:rsidRPr="00FA067D">
        <w:rPr>
          <w:rFonts w:ascii="Verdana" w:hAnsi="Verdana"/>
          <w:color w:val="000000"/>
          <w:sz w:val="20"/>
        </w:rPr>
        <w:t>getting old, that I did</w:t>
      </w:r>
      <w:r>
        <w:rPr>
          <w:rFonts w:ascii="Verdana" w:hAnsi="Verdana"/>
          <w:color w:val="000000"/>
          <w:sz w:val="20"/>
        </w:rPr>
        <w:t>n’t</w:t>
      </w:r>
      <w:r w:rsidR="008F774D" w:rsidRPr="00FA067D">
        <w:rPr>
          <w:rFonts w:ascii="Verdana" w:hAnsi="Verdana"/>
          <w:color w:val="000000"/>
          <w:sz w:val="20"/>
        </w:rPr>
        <w:t xml:space="preserve"> think of it sooner and keep it away from you</w:t>
      </w:r>
      <w:r w:rsidR="00327409">
        <w:rPr>
          <w:rFonts w:ascii="Verdana" w:hAnsi="Verdana"/>
          <w:color w:val="000000"/>
          <w:sz w:val="20"/>
        </w:rPr>
        <w:t xml:space="preserve"> — </w:t>
      </w:r>
      <w:r w:rsidR="008F774D" w:rsidRPr="00FA067D">
        <w:rPr>
          <w:rFonts w:ascii="Verdana" w:hAnsi="Verdana"/>
          <w:color w:val="000000"/>
          <w:sz w:val="20"/>
        </w:rPr>
        <w:t>was</w:t>
      </w:r>
      <w:r>
        <w:rPr>
          <w:rFonts w:ascii="Verdana" w:hAnsi="Verdana"/>
          <w:color w:val="000000"/>
          <w:sz w:val="20"/>
        </w:rPr>
        <w:t>n’t</w:t>
      </w:r>
      <w:r w:rsidR="008F774D" w:rsidRPr="00FA067D">
        <w:rPr>
          <w:rFonts w:ascii="Verdana" w:hAnsi="Verdana"/>
          <w:color w:val="000000"/>
          <w:sz w:val="20"/>
        </w:rPr>
        <w:t xml:space="preserve"> until I saw the look on your face when you came in here that I remembered I</w:t>
      </w:r>
      <w:r>
        <w:rPr>
          <w:rFonts w:ascii="Verdana" w:hAnsi="Verdana"/>
          <w:color w:val="000000"/>
          <w:sz w:val="20"/>
        </w:rPr>
        <w:t>’d</w:t>
      </w:r>
      <w:r w:rsidR="008F774D" w:rsidRPr="00FA067D">
        <w:rPr>
          <w:rFonts w:ascii="Verdana" w:hAnsi="Verdana"/>
          <w:color w:val="000000"/>
          <w:sz w:val="20"/>
        </w:rPr>
        <w:t xml:space="preserve"> left it there.</w:t>
      </w:r>
      <w:r>
        <w:rPr>
          <w:rFonts w:ascii="Verdana" w:hAnsi="Verdana"/>
          <w:color w:val="000000"/>
          <w:sz w:val="20"/>
        </w:rPr>
        <w:t>”</w:t>
      </w:r>
    </w:p>
    <w:p w14:paraId="5233C7E2" w14:textId="4500E844"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was glad I was already sitting down. I</w:t>
      </w:r>
      <w:r w:rsidR="00FA067D">
        <w:rPr>
          <w:rFonts w:ascii="Verdana" w:hAnsi="Verdana"/>
          <w:color w:val="000000"/>
          <w:sz w:val="20"/>
        </w:rPr>
        <w:t>’d</w:t>
      </w:r>
      <w:r w:rsidRPr="00FA067D">
        <w:rPr>
          <w:rFonts w:ascii="Verdana" w:hAnsi="Verdana"/>
          <w:color w:val="000000"/>
          <w:sz w:val="20"/>
        </w:rPr>
        <w:t xml:space="preserve"> known it must have been him, there was</w:t>
      </w:r>
      <w:r w:rsidR="00FA067D">
        <w:rPr>
          <w:rFonts w:ascii="Verdana" w:hAnsi="Verdana"/>
          <w:color w:val="000000"/>
          <w:sz w:val="20"/>
        </w:rPr>
        <w:t>n’t</w:t>
      </w:r>
      <w:r w:rsidRPr="00FA067D">
        <w:rPr>
          <w:rFonts w:ascii="Verdana" w:hAnsi="Verdana"/>
          <w:color w:val="000000"/>
          <w:sz w:val="20"/>
        </w:rPr>
        <w:t xml:space="preserve"> really any other explanation, but to see him sitting there, calmly admitting it...</w:t>
      </w:r>
    </w:p>
    <w:p w14:paraId="14629586" w14:textId="13A67A4C" w:rsidR="008F774D" w:rsidRP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You killed Constance Happerson,</w:t>
      </w:r>
      <w:r>
        <w:rPr>
          <w:rFonts w:ascii="Verdana" w:hAnsi="Verdana"/>
          <w:color w:val="000000"/>
          <w:sz w:val="20"/>
        </w:rPr>
        <w:t xml:space="preserve">” </w:t>
      </w:r>
      <w:r w:rsidR="008F774D" w:rsidRPr="00FA067D">
        <w:rPr>
          <w:rFonts w:ascii="Verdana" w:hAnsi="Verdana"/>
          <w:color w:val="000000"/>
          <w:sz w:val="20"/>
        </w:rPr>
        <w:t>I said.</w:t>
      </w:r>
    </w:p>
    <w:p w14:paraId="250EF5E5" w14:textId="631BF5FD"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nodded.</w:t>
      </w:r>
      <w:r w:rsidR="00FA067D">
        <w:rPr>
          <w:rFonts w:ascii="Verdana" w:hAnsi="Verdana"/>
          <w:color w:val="000000"/>
          <w:sz w:val="20"/>
        </w:rPr>
        <w:t xml:space="preserve"> “</w:t>
      </w:r>
      <w:r w:rsidRPr="00FA067D">
        <w:rPr>
          <w:rFonts w:ascii="Verdana" w:hAnsi="Verdana"/>
          <w:color w:val="000000"/>
          <w:sz w:val="20"/>
        </w:rPr>
        <w:t>Sure did,</w:t>
      </w:r>
      <w:r w:rsidR="00FA067D">
        <w:rPr>
          <w:rFonts w:ascii="Verdana" w:hAnsi="Verdana"/>
          <w:color w:val="000000"/>
          <w:sz w:val="20"/>
        </w:rPr>
        <w:t xml:space="preserve">” </w:t>
      </w:r>
      <w:r w:rsidRPr="00FA067D">
        <w:rPr>
          <w:rFonts w:ascii="Verdana" w:hAnsi="Verdana"/>
          <w:color w:val="000000"/>
          <w:sz w:val="20"/>
        </w:rPr>
        <w:t>he said.</w:t>
      </w:r>
    </w:p>
    <w:p w14:paraId="0E910C84"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thought I was going to faint.</w:t>
      </w:r>
    </w:p>
    <w:p w14:paraId="50478C50" w14:textId="48072CE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Why?</w:t>
      </w:r>
      <w:r>
        <w:rPr>
          <w:rFonts w:ascii="Verdana" w:hAnsi="Verdana"/>
          <w:color w:val="000000"/>
          <w:sz w:val="20"/>
        </w:rPr>
        <w:t xml:space="preserve">” </w:t>
      </w:r>
      <w:r w:rsidR="008F774D" w:rsidRPr="00FA067D">
        <w:rPr>
          <w:rFonts w:ascii="Verdana" w:hAnsi="Verdana"/>
          <w:color w:val="000000"/>
          <w:sz w:val="20"/>
        </w:rPr>
        <w:t>I asked.</w:t>
      </w:r>
    </w:p>
    <w:p w14:paraId="72444BD9" w14:textId="32190334" w:rsidR="008F774D" w:rsidRP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For fun,</w:t>
      </w:r>
      <w:r>
        <w:rPr>
          <w:rFonts w:ascii="Verdana" w:hAnsi="Verdana"/>
          <w:color w:val="000000"/>
          <w:sz w:val="20"/>
        </w:rPr>
        <w:t xml:space="preserve">” </w:t>
      </w:r>
      <w:r w:rsidR="008F774D" w:rsidRPr="00FA067D">
        <w:rPr>
          <w:rFonts w:ascii="Verdana" w:hAnsi="Verdana"/>
          <w:color w:val="000000"/>
          <w:sz w:val="20"/>
        </w:rPr>
        <w:t>he said.</w:t>
      </w:r>
    </w:p>
    <w:p w14:paraId="2148C5F3"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that was absolutely the worst of it. My mouth dropped open and I stared at him.</w:t>
      </w:r>
    </w:p>
    <w:p w14:paraId="547B9D34" w14:textId="4D1785E5" w:rsidR="008F774D" w:rsidRP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Shut your face, boy, you</w:t>
      </w:r>
      <w:r>
        <w:rPr>
          <w:rFonts w:ascii="Verdana" w:hAnsi="Verdana"/>
          <w:color w:val="000000"/>
          <w:sz w:val="20"/>
        </w:rPr>
        <w:t>’ll</w:t>
      </w:r>
      <w:r w:rsidR="008F774D" w:rsidRPr="00FA067D">
        <w:rPr>
          <w:rFonts w:ascii="Verdana" w:hAnsi="Verdana"/>
          <w:color w:val="000000"/>
          <w:sz w:val="20"/>
        </w:rPr>
        <w:t xml:space="preserve"> catch flies,</w:t>
      </w:r>
      <w:r>
        <w:rPr>
          <w:rFonts w:ascii="Verdana" w:hAnsi="Verdana"/>
          <w:color w:val="000000"/>
          <w:sz w:val="20"/>
        </w:rPr>
        <w:t xml:space="preserve">” </w:t>
      </w:r>
      <w:r w:rsidR="008F774D" w:rsidRPr="00FA067D">
        <w:rPr>
          <w:rFonts w:ascii="Verdana" w:hAnsi="Verdana"/>
          <w:color w:val="000000"/>
          <w:sz w:val="20"/>
        </w:rPr>
        <w:t>he said.</w:t>
      </w:r>
    </w:p>
    <w:p w14:paraId="254AC748"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closed my mouth, but I went right on staring.</w:t>
      </w:r>
    </w:p>
    <w:p w14:paraId="69E05589"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nodded.</w:t>
      </w:r>
      <w:r w:rsidR="00FA067D">
        <w:rPr>
          <w:rFonts w:ascii="Verdana" w:hAnsi="Verdana"/>
          <w:color w:val="000000"/>
          <w:sz w:val="20"/>
        </w:rPr>
        <w:t xml:space="preserve"> “</w:t>
      </w:r>
      <w:r w:rsidRPr="00FA067D">
        <w:rPr>
          <w:rFonts w:ascii="Verdana" w:hAnsi="Verdana"/>
          <w:color w:val="000000"/>
          <w:sz w:val="20"/>
        </w:rPr>
        <w:t>Sure, I killed Constance. With a steak knife. Gutted her. Had a fine time doing it, too.</w:t>
      </w:r>
      <w:r w:rsidR="00FA067D">
        <w:rPr>
          <w:rFonts w:ascii="Verdana" w:hAnsi="Verdana"/>
          <w:color w:val="000000"/>
          <w:sz w:val="20"/>
        </w:rPr>
        <w:t>”</w:t>
      </w:r>
    </w:p>
    <w:p w14:paraId="514ACFD0" w14:textId="1B6ECE41"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was beyond shock; I could</w:t>
      </w:r>
      <w:r w:rsidR="00FA067D">
        <w:rPr>
          <w:rFonts w:ascii="Verdana" w:hAnsi="Verdana"/>
          <w:color w:val="000000"/>
          <w:sz w:val="20"/>
        </w:rPr>
        <w:t>n’t</w:t>
      </w:r>
      <w:r w:rsidRPr="00FA067D">
        <w:rPr>
          <w:rFonts w:ascii="Verdana" w:hAnsi="Verdana"/>
          <w:color w:val="000000"/>
          <w:sz w:val="20"/>
        </w:rPr>
        <w:t xml:space="preserve"> react any more.</w:t>
      </w:r>
    </w:p>
    <w:p w14:paraId="19C6FBB8" w14:textId="317D1038"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It was kind of careless, I guess, doing a girl I</w:t>
      </w:r>
      <w:r>
        <w:rPr>
          <w:rFonts w:ascii="Verdana" w:hAnsi="Verdana"/>
          <w:color w:val="000000"/>
          <w:sz w:val="20"/>
        </w:rPr>
        <w:t>’d</w:t>
      </w:r>
      <w:r w:rsidR="008F774D" w:rsidRPr="00FA067D">
        <w:rPr>
          <w:rFonts w:ascii="Verdana" w:hAnsi="Verdana"/>
          <w:color w:val="000000"/>
          <w:sz w:val="20"/>
        </w:rPr>
        <w:t xml:space="preserve"> been seen with so much,</w:t>
      </w:r>
      <w:r>
        <w:rPr>
          <w:rFonts w:ascii="Verdana" w:hAnsi="Verdana"/>
          <w:color w:val="000000"/>
          <w:sz w:val="20"/>
        </w:rPr>
        <w:t xml:space="preserve">” </w:t>
      </w:r>
      <w:r w:rsidR="008F774D" w:rsidRPr="00FA067D">
        <w:rPr>
          <w:rFonts w:ascii="Verdana" w:hAnsi="Verdana"/>
          <w:color w:val="000000"/>
          <w:sz w:val="20"/>
        </w:rPr>
        <w:t>he said,</w:t>
      </w:r>
      <w:r>
        <w:rPr>
          <w:rFonts w:ascii="Verdana" w:hAnsi="Verdana"/>
          <w:color w:val="000000"/>
          <w:sz w:val="20"/>
        </w:rPr>
        <w:t xml:space="preserve"> “</w:t>
      </w:r>
      <w:r w:rsidR="008F774D" w:rsidRPr="00FA067D">
        <w:rPr>
          <w:rFonts w:ascii="Verdana" w:hAnsi="Verdana"/>
          <w:color w:val="000000"/>
          <w:sz w:val="20"/>
        </w:rPr>
        <w:t>but I just could</w:t>
      </w:r>
      <w:r>
        <w:rPr>
          <w:rFonts w:ascii="Verdana" w:hAnsi="Verdana"/>
          <w:color w:val="000000"/>
          <w:sz w:val="20"/>
        </w:rPr>
        <w:t>n’t</w:t>
      </w:r>
      <w:r w:rsidR="008F774D" w:rsidRPr="00FA067D">
        <w:rPr>
          <w:rFonts w:ascii="Verdana" w:hAnsi="Verdana"/>
          <w:color w:val="000000"/>
          <w:sz w:val="20"/>
        </w:rPr>
        <w:t xml:space="preserve"> resist. I was young and reckless, and there</w:t>
      </w:r>
      <w:r>
        <w:rPr>
          <w:rFonts w:ascii="Verdana" w:hAnsi="Verdana"/>
          <w:color w:val="000000"/>
          <w:sz w:val="20"/>
        </w:rPr>
        <w:t>’d</w:t>
      </w:r>
      <w:r w:rsidR="008F774D" w:rsidRPr="00FA067D">
        <w:rPr>
          <w:rFonts w:ascii="Verdana" w:hAnsi="Verdana"/>
          <w:color w:val="000000"/>
          <w:sz w:val="20"/>
        </w:rPr>
        <w:t xml:space="preserve"> never been any trouble about the others, so I chanced it. And she was such a pretty thing, I could</w:t>
      </w:r>
      <w:r>
        <w:rPr>
          <w:rFonts w:ascii="Verdana" w:hAnsi="Verdana"/>
          <w:color w:val="000000"/>
          <w:sz w:val="20"/>
        </w:rPr>
        <w:t>n’t</w:t>
      </w:r>
      <w:r w:rsidR="008F774D" w:rsidRPr="00FA067D">
        <w:rPr>
          <w:rFonts w:ascii="Verdana" w:hAnsi="Verdana"/>
          <w:color w:val="000000"/>
          <w:sz w:val="20"/>
        </w:rPr>
        <w:t xml:space="preserve"> bear to just dump everything when I was done, so I got that jar, and some preservative stuff...</w:t>
      </w:r>
      <w:r>
        <w:rPr>
          <w:rFonts w:ascii="Verdana" w:hAnsi="Verdana"/>
          <w:color w:val="000000"/>
          <w:sz w:val="20"/>
        </w:rPr>
        <w:t xml:space="preserve">” </w:t>
      </w:r>
      <w:r w:rsidR="008F774D" w:rsidRPr="00FA067D">
        <w:rPr>
          <w:rFonts w:ascii="Verdana" w:hAnsi="Verdana"/>
          <w:color w:val="000000"/>
          <w:sz w:val="20"/>
        </w:rPr>
        <w:t>He shrugged.</w:t>
      </w:r>
      <w:r>
        <w:rPr>
          <w:rFonts w:ascii="Verdana" w:hAnsi="Verdana"/>
          <w:color w:val="000000"/>
          <w:sz w:val="20"/>
        </w:rPr>
        <w:t xml:space="preserve"> “</w:t>
      </w:r>
      <w:r w:rsidR="008F774D" w:rsidRPr="00FA067D">
        <w:rPr>
          <w:rFonts w:ascii="Verdana" w:hAnsi="Verdana"/>
          <w:color w:val="000000"/>
          <w:sz w:val="20"/>
        </w:rPr>
        <w:t>I used to take her out and look at her sometimes, but I guess it</w:t>
      </w:r>
      <w:r>
        <w:rPr>
          <w:rFonts w:ascii="Verdana" w:hAnsi="Verdana"/>
          <w:color w:val="000000"/>
          <w:sz w:val="20"/>
        </w:rPr>
        <w:t>’s</w:t>
      </w:r>
      <w:r w:rsidR="008F774D" w:rsidRPr="00FA067D">
        <w:rPr>
          <w:rFonts w:ascii="Verdana" w:hAnsi="Verdana"/>
          <w:color w:val="000000"/>
          <w:sz w:val="20"/>
        </w:rPr>
        <w:t xml:space="preserve"> been fifteen, twenty years since I opened that trunk.</w:t>
      </w:r>
      <w:r>
        <w:rPr>
          <w:rFonts w:ascii="Verdana" w:hAnsi="Verdana"/>
          <w:color w:val="000000"/>
          <w:sz w:val="20"/>
        </w:rPr>
        <w:t>”</w:t>
      </w:r>
    </w:p>
    <w:p w14:paraId="070D4727" w14:textId="5E3E5EC8"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Others?</w:t>
      </w:r>
      <w:r>
        <w:rPr>
          <w:rFonts w:ascii="Verdana" w:hAnsi="Verdana"/>
          <w:color w:val="000000"/>
          <w:sz w:val="20"/>
        </w:rPr>
        <w:t xml:space="preserve">” </w:t>
      </w:r>
      <w:r w:rsidR="008F774D" w:rsidRPr="00FA067D">
        <w:rPr>
          <w:rFonts w:ascii="Verdana" w:hAnsi="Verdana"/>
          <w:color w:val="000000"/>
          <w:sz w:val="20"/>
        </w:rPr>
        <w:t>I said.</w:t>
      </w:r>
    </w:p>
    <w:p w14:paraId="601834E3" w14:textId="378B438F"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Sure.</w:t>
      </w:r>
      <w:r>
        <w:rPr>
          <w:rFonts w:ascii="Verdana" w:hAnsi="Verdana"/>
          <w:color w:val="000000"/>
          <w:sz w:val="20"/>
        </w:rPr>
        <w:t xml:space="preserve">” </w:t>
      </w:r>
      <w:r w:rsidR="008F774D" w:rsidRPr="00FA067D">
        <w:rPr>
          <w:rFonts w:ascii="Verdana" w:hAnsi="Verdana"/>
          <w:color w:val="000000"/>
          <w:sz w:val="20"/>
        </w:rPr>
        <w:t>He smiled, and for a moment I almost wanted to throw up.</w:t>
      </w:r>
      <w:r>
        <w:rPr>
          <w:rFonts w:ascii="Verdana" w:hAnsi="Verdana"/>
          <w:color w:val="000000"/>
          <w:sz w:val="20"/>
        </w:rPr>
        <w:t xml:space="preserve"> “</w:t>
      </w:r>
      <w:r w:rsidR="008F774D" w:rsidRPr="00FA067D">
        <w:rPr>
          <w:rFonts w:ascii="Verdana" w:hAnsi="Verdana"/>
          <w:color w:val="000000"/>
          <w:sz w:val="20"/>
        </w:rPr>
        <w:t xml:space="preserve">I was... well, nowadays you call </w:t>
      </w:r>
      <w:r>
        <w:rPr>
          <w:rFonts w:ascii="Verdana" w:hAnsi="Verdana"/>
          <w:color w:val="000000"/>
          <w:sz w:val="20"/>
        </w:rPr>
        <w:t>’</w:t>
      </w:r>
      <w:r w:rsidR="008F774D" w:rsidRPr="00FA067D">
        <w:rPr>
          <w:rFonts w:ascii="Verdana" w:hAnsi="Verdana"/>
          <w:color w:val="000000"/>
          <w:sz w:val="20"/>
        </w:rPr>
        <w:t>em serial killers; in my day we were sex maniacs, or thrill killers. I was one.</w:t>
      </w:r>
      <w:r>
        <w:rPr>
          <w:rFonts w:ascii="Verdana" w:hAnsi="Verdana"/>
          <w:color w:val="000000"/>
          <w:sz w:val="20"/>
        </w:rPr>
        <w:t>”</w:t>
      </w:r>
    </w:p>
    <w:p w14:paraId="0E248B41" w14:textId="76B28028"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I thought... I did</w:t>
      </w:r>
      <w:r>
        <w:rPr>
          <w:rFonts w:ascii="Verdana" w:hAnsi="Verdana"/>
          <w:color w:val="000000"/>
          <w:sz w:val="20"/>
        </w:rPr>
        <w:t>n’t</w:t>
      </w:r>
      <w:r w:rsidR="008F774D" w:rsidRPr="00FA067D">
        <w:rPr>
          <w:rFonts w:ascii="Verdana" w:hAnsi="Verdana"/>
          <w:color w:val="000000"/>
          <w:sz w:val="20"/>
        </w:rPr>
        <w:t xml:space="preserve"> know there</w:t>
      </w:r>
      <w:r w:rsidR="008F774D" w:rsidRPr="00FA067D">
        <w:rPr>
          <w:rStyle w:val="01Text"/>
          <w:rFonts w:ascii="Verdana" w:hAnsi="Verdana"/>
          <w:color w:val="000000"/>
          <w:sz w:val="20"/>
        </w:rPr>
        <w:t xml:space="preserve"> </w:t>
      </w:r>
      <w:r w:rsidR="008F774D" w:rsidRPr="00FA067D">
        <w:rPr>
          <w:rStyle w:val="00Text"/>
          <w:rFonts w:ascii="Verdana" w:hAnsi="Verdana"/>
          <w:color w:val="000000"/>
          <w:sz w:val="20"/>
        </w:rPr>
        <w:t>were</w:t>
      </w:r>
      <w:r w:rsidR="008F774D" w:rsidRPr="00FA067D">
        <w:rPr>
          <w:rStyle w:val="01Text"/>
          <w:rFonts w:ascii="Verdana" w:hAnsi="Verdana"/>
          <w:color w:val="000000"/>
          <w:sz w:val="20"/>
        </w:rPr>
        <w:t xml:space="preserve"> </w:t>
      </w:r>
      <w:r w:rsidR="008F774D" w:rsidRPr="00FA067D">
        <w:rPr>
          <w:rFonts w:ascii="Verdana" w:hAnsi="Verdana"/>
          <w:color w:val="000000"/>
          <w:sz w:val="20"/>
        </w:rPr>
        <w:t>serial killers back then...</w:t>
      </w:r>
      <w:r>
        <w:rPr>
          <w:rFonts w:ascii="Verdana" w:hAnsi="Verdana"/>
          <w:color w:val="000000"/>
          <w:sz w:val="20"/>
        </w:rPr>
        <w:t>”</w:t>
      </w:r>
    </w:p>
    <w:p w14:paraId="1310BFBA" w14:textId="2EF9B101"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Oh, crap, boy, do</w:t>
      </w:r>
      <w:r>
        <w:rPr>
          <w:rFonts w:ascii="Verdana" w:hAnsi="Verdana"/>
          <w:color w:val="000000"/>
          <w:sz w:val="20"/>
        </w:rPr>
        <w:t>n’t</w:t>
      </w:r>
      <w:r w:rsidR="008F774D" w:rsidRPr="00FA067D">
        <w:rPr>
          <w:rFonts w:ascii="Verdana" w:hAnsi="Verdana"/>
          <w:color w:val="000000"/>
          <w:sz w:val="20"/>
        </w:rPr>
        <w:t xml:space="preserve"> give me that. Every generation thinks it invented sex, or at least some kind of sex, and there is</w:t>
      </w:r>
      <w:r>
        <w:rPr>
          <w:rFonts w:ascii="Verdana" w:hAnsi="Verdana"/>
          <w:color w:val="000000"/>
          <w:sz w:val="20"/>
        </w:rPr>
        <w:t>n’t</w:t>
      </w:r>
      <w:r w:rsidR="008F774D" w:rsidRPr="00FA067D">
        <w:rPr>
          <w:rFonts w:ascii="Verdana" w:hAnsi="Verdana"/>
          <w:color w:val="000000"/>
          <w:sz w:val="20"/>
        </w:rPr>
        <w:t xml:space="preserve"> a thing a person can do in that department that was</w:t>
      </w:r>
      <w:r>
        <w:rPr>
          <w:rFonts w:ascii="Verdana" w:hAnsi="Verdana"/>
          <w:color w:val="000000"/>
          <w:sz w:val="20"/>
        </w:rPr>
        <w:t>n’t</w:t>
      </w:r>
      <w:r w:rsidR="008F774D" w:rsidRPr="00FA067D">
        <w:rPr>
          <w:rFonts w:ascii="Verdana" w:hAnsi="Verdana"/>
          <w:color w:val="000000"/>
          <w:sz w:val="20"/>
        </w:rPr>
        <w:t xml:space="preserve"> tried back in the caves. You never heard of Jack the Ripper, fer chrissakes?</w:t>
      </w:r>
      <w:r>
        <w:rPr>
          <w:rFonts w:ascii="Verdana" w:hAnsi="Verdana"/>
          <w:color w:val="000000"/>
          <w:sz w:val="20"/>
        </w:rPr>
        <w:t>”</w:t>
      </w:r>
    </w:p>
    <w:p w14:paraId="557C13E2"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8F774D" w:rsidRPr="00FA067D">
        <w:rPr>
          <w:rFonts w:ascii="Verdana" w:hAnsi="Verdana"/>
          <w:color w:val="000000"/>
          <w:sz w:val="20"/>
        </w:rPr>
        <w:t>Well...</w:t>
      </w:r>
      <w:r>
        <w:rPr>
          <w:rFonts w:ascii="Verdana" w:hAnsi="Verdana"/>
          <w:color w:val="000000"/>
          <w:sz w:val="20"/>
        </w:rPr>
        <w:t>”</w:t>
      </w:r>
    </w:p>
    <w:p w14:paraId="2B654D8A" w14:textId="24FC9BC6"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was</w:t>
      </w:r>
      <w:r w:rsidR="00FA067D">
        <w:rPr>
          <w:rFonts w:ascii="Verdana" w:hAnsi="Verdana"/>
          <w:color w:val="000000"/>
          <w:sz w:val="20"/>
        </w:rPr>
        <w:t>n’t</w:t>
      </w:r>
      <w:r w:rsidRPr="00FA067D">
        <w:rPr>
          <w:rFonts w:ascii="Verdana" w:hAnsi="Verdana"/>
          <w:color w:val="000000"/>
          <w:sz w:val="20"/>
        </w:rPr>
        <w:t xml:space="preserve"> listening, though; he was on a roll.</w:t>
      </w:r>
    </w:p>
    <w:p w14:paraId="510A269C" w14:textId="1A8A7B4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And H.H. Holmes, only his real name was Herman Mudgett</w:t>
      </w:r>
      <w:r w:rsidR="00327409">
        <w:rPr>
          <w:rFonts w:ascii="Verdana" w:hAnsi="Verdana"/>
          <w:color w:val="000000"/>
          <w:sz w:val="20"/>
        </w:rPr>
        <w:t xml:space="preserve"> — </w:t>
      </w:r>
      <w:r w:rsidR="008F774D" w:rsidRPr="00FA067D">
        <w:rPr>
          <w:rFonts w:ascii="Verdana" w:hAnsi="Verdana"/>
          <w:color w:val="000000"/>
          <w:sz w:val="20"/>
        </w:rPr>
        <w:t>he built himself a house with his own private glass-topped gas chamber so he could watch pretty young women die. Albert Fish used to torture kids to death for fun</w:t>
      </w:r>
      <w:r w:rsidR="00327409">
        <w:rPr>
          <w:rFonts w:ascii="Verdana" w:hAnsi="Verdana"/>
          <w:color w:val="000000"/>
          <w:sz w:val="20"/>
        </w:rPr>
        <w:t xml:space="preserve"> — </w:t>
      </w:r>
      <w:r w:rsidR="008F774D" w:rsidRPr="00FA067D">
        <w:rPr>
          <w:rFonts w:ascii="Verdana" w:hAnsi="Verdana"/>
          <w:color w:val="000000"/>
          <w:sz w:val="20"/>
        </w:rPr>
        <w:t>mostly black slum kids, and nobody cared till he killed and ate a white girl. Been going on forever, Jim</w:t>
      </w:r>
      <w:r w:rsidR="00327409">
        <w:rPr>
          <w:rFonts w:ascii="Verdana" w:hAnsi="Verdana"/>
          <w:color w:val="000000"/>
          <w:sz w:val="20"/>
        </w:rPr>
        <w:t xml:space="preserve"> — </w:t>
      </w:r>
      <w:r w:rsidR="008F774D" w:rsidRPr="00FA067D">
        <w:rPr>
          <w:rFonts w:ascii="Verdana" w:hAnsi="Verdana"/>
          <w:color w:val="000000"/>
          <w:sz w:val="20"/>
        </w:rPr>
        <w:t>there</w:t>
      </w:r>
      <w:r>
        <w:rPr>
          <w:rFonts w:ascii="Verdana" w:hAnsi="Verdana"/>
          <w:color w:val="000000"/>
          <w:sz w:val="20"/>
        </w:rPr>
        <w:t xml:space="preserve">’ve </w:t>
      </w:r>
      <w:r w:rsidR="008F774D" w:rsidRPr="00FA067D">
        <w:rPr>
          <w:rFonts w:ascii="Verdana" w:hAnsi="Verdana"/>
          <w:color w:val="000000"/>
          <w:sz w:val="20"/>
        </w:rPr>
        <w:t xml:space="preserve">always been men with a twist in the sex drive somewhere, and I happened to be one of </w:t>
      </w:r>
      <w:r>
        <w:rPr>
          <w:rFonts w:ascii="Verdana" w:hAnsi="Verdana"/>
          <w:color w:val="000000"/>
          <w:sz w:val="20"/>
        </w:rPr>
        <w:t>’</w:t>
      </w:r>
      <w:r w:rsidR="008F774D" w:rsidRPr="00FA067D">
        <w:rPr>
          <w:rFonts w:ascii="Verdana" w:hAnsi="Verdana"/>
          <w:color w:val="000000"/>
          <w:sz w:val="20"/>
        </w:rPr>
        <w:t>em. Nowadays they figure maybe it</w:t>
      </w:r>
      <w:r>
        <w:rPr>
          <w:rFonts w:ascii="Verdana" w:hAnsi="Verdana"/>
          <w:color w:val="000000"/>
          <w:sz w:val="20"/>
        </w:rPr>
        <w:t>’s</w:t>
      </w:r>
      <w:r w:rsidR="008F774D" w:rsidRPr="00FA067D">
        <w:rPr>
          <w:rFonts w:ascii="Verdana" w:hAnsi="Verdana"/>
          <w:color w:val="000000"/>
          <w:sz w:val="20"/>
        </w:rPr>
        <w:t xml:space="preserve"> some kind of brain damage from being walloped too hard as a kid, and maybe it is, because there</w:t>
      </w:r>
      <w:r>
        <w:rPr>
          <w:rFonts w:ascii="Verdana" w:hAnsi="Verdana"/>
          <w:color w:val="000000"/>
          <w:sz w:val="20"/>
        </w:rPr>
        <w:t>’s</w:t>
      </w:r>
      <w:r w:rsidR="008F774D" w:rsidRPr="00FA067D">
        <w:rPr>
          <w:rFonts w:ascii="Verdana" w:hAnsi="Verdana"/>
          <w:color w:val="000000"/>
          <w:sz w:val="20"/>
        </w:rPr>
        <w:t xml:space="preserve"> no denying my ma used to whale on me pretty good, but whatever it is, I</w:t>
      </w:r>
      <w:r>
        <w:rPr>
          <w:rFonts w:ascii="Verdana" w:hAnsi="Verdana"/>
          <w:color w:val="000000"/>
          <w:sz w:val="20"/>
        </w:rPr>
        <w:t xml:space="preserve">’ve </w:t>
      </w:r>
      <w:r w:rsidR="008F774D" w:rsidRPr="00FA067D">
        <w:rPr>
          <w:rFonts w:ascii="Verdana" w:hAnsi="Verdana"/>
          <w:color w:val="000000"/>
          <w:sz w:val="20"/>
        </w:rPr>
        <w:t>got it</w:t>
      </w:r>
      <w:r w:rsidR="00327409">
        <w:rPr>
          <w:rFonts w:ascii="Verdana" w:hAnsi="Verdana"/>
          <w:color w:val="000000"/>
          <w:sz w:val="20"/>
        </w:rPr>
        <w:t xml:space="preserve"> — </w:t>
      </w:r>
      <w:r w:rsidR="008F774D" w:rsidRPr="00FA067D">
        <w:rPr>
          <w:rFonts w:ascii="Verdana" w:hAnsi="Verdana"/>
          <w:color w:val="000000"/>
          <w:sz w:val="20"/>
        </w:rPr>
        <w:t>is</w:t>
      </w:r>
      <w:r>
        <w:rPr>
          <w:rFonts w:ascii="Verdana" w:hAnsi="Verdana"/>
          <w:color w:val="000000"/>
          <w:sz w:val="20"/>
        </w:rPr>
        <w:t>n’t</w:t>
      </w:r>
      <w:r w:rsidR="008F774D" w:rsidRPr="00FA067D">
        <w:rPr>
          <w:rFonts w:ascii="Verdana" w:hAnsi="Verdana"/>
          <w:color w:val="000000"/>
          <w:sz w:val="20"/>
        </w:rPr>
        <w:t xml:space="preserve"> anything that gives me a bigger kick than killing a girl.</w:t>
      </w:r>
      <w:r>
        <w:rPr>
          <w:rFonts w:ascii="Verdana" w:hAnsi="Verdana"/>
          <w:color w:val="000000"/>
          <w:sz w:val="20"/>
        </w:rPr>
        <w:t>”</w:t>
      </w:r>
    </w:p>
    <w:p w14:paraId="4477B191" w14:textId="59197267" w:rsidR="008F774D" w:rsidRP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But it</w:t>
      </w:r>
      <w:r>
        <w:rPr>
          <w:rFonts w:ascii="Verdana" w:hAnsi="Verdana"/>
          <w:color w:val="000000"/>
          <w:sz w:val="20"/>
        </w:rPr>
        <w:t>’s</w:t>
      </w:r>
      <w:r w:rsidR="008F774D" w:rsidRPr="00FA067D">
        <w:rPr>
          <w:rStyle w:val="01Text"/>
          <w:rFonts w:ascii="Verdana" w:hAnsi="Verdana"/>
          <w:color w:val="000000"/>
          <w:sz w:val="20"/>
        </w:rPr>
        <w:t xml:space="preserve"> </w:t>
      </w:r>
      <w:r w:rsidR="008F774D" w:rsidRPr="00FA067D">
        <w:rPr>
          <w:rStyle w:val="00Text"/>
          <w:rFonts w:ascii="Verdana" w:hAnsi="Verdana"/>
          <w:color w:val="000000"/>
          <w:sz w:val="20"/>
        </w:rPr>
        <w:t>murder</w:t>
      </w:r>
      <w:r w:rsidR="008F774D" w:rsidRPr="00FA067D">
        <w:rPr>
          <w:rFonts w:ascii="Verdana" w:hAnsi="Verdana"/>
          <w:color w:val="000000"/>
          <w:sz w:val="20"/>
        </w:rPr>
        <w:t>,</w:t>
      </w:r>
      <w:r>
        <w:rPr>
          <w:rFonts w:ascii="Verdana" w:hAnsi="Verdana"/>
          <w:color w:val="000000"/>
          <w:sz w:val="20"/>
        </w:rPr>
        <w:t xml:space="preserve">” </w:t>
      </w:r>
      <w:r w:rsidR="008F774D" w:rsidRPr="00FA067D">
        <w:rPr>
          <w:rFonts w:ascii="Verdana" w:hAnsi="Verdana"/>
          <w:color w:val="000000"/>
          <w:sz w:val="20"/>
        </w:rPr>
        <w:t>I said.</w:t>
      </w:r>
    </w:p>
    <w:p w14:paraId="500E0538" w14:textId="7717D173"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shrugged.</w:t>
      </w:r>
      <w:r w:rsidR="00FA067D">
        <w:rPr>
          <w:rFonts w:ascii="Verdana" w:hAnsi="Verdana"/>
          <w:color w:val="000000"/>
          <w:sz w:val="20"/>
        </w:rPr>
        <w:t xml:space="preserve"> “</w:t>
      </w:r>
      <w:r w:rsidRPr="00FA067D">
        <w:rPr>
          <w:rFonts w:ascii="Verdana" w:hAnsi="Verdana"/>
          <w:color w:val="000000"/>
          <w:sz w:val="20"/>
        </w:rPr>
        <w:t>Sure it is. But it</w:t>
      </w:r>
      <w:r w:rsidR="00FA067D">
        <w:rPr>
          <w:rFonts w:ascii="Verdana" w:hAnsi="Verdana"/>
          <w:color w:val="000000"/>
          <w:sz w:val="20"/>
        </w:rPr>
        <w:t>’s</w:t>
      </w:r>
      <w:r w:rsidRPr="00FA067D">
        <w:rPr>
          <w:rFonts w:ascii="Verdana" w:hAnsi="Verdana"/>
          <w:color w:val="000000"/>
          <w:sz w:val="20"/>
        </w:rPr>
        <w:t xml:space="preserve"> fun.</w:t>
      </w:r>
      <w:r w:rsidR="00FA067D">
        <w:rPr>
          <w:rFonts w:ascii="Verdana" w:hAnsi="Verdana"/>
          <w:color w:val="000000"/>
          <w:sz w:val="20"/>
        </w:rPr>
        <w:t>”</w:t>
      </w:r>
    </w:p>
    <w:p w14:paraId="3A982D11" w14:textId="0D7802BF"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sat there and stared at him and wondered if I was just having some especially realistic nightmare.</w:t>
      </w:r>
    </w:p>
    <w:p w14:paraId="0A309E8D"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Who else?</w:t>
      </w:r>
      <w:r>
        <w:rPr>
          <w:rFonts w:ascii="Verdana" w:hAnsi="Verdana"/>
          <w:color w:val="000000"/>
          <w:sz w:val="20"/>
        </w:rPr>
        <w:t xml:space="preserve">” </w:t>
      </w:r>
      <w:r w:rsidR="008F774D" w:rsidRPr="00FA067D">
        <w:rPr>
          <w:rFonts w:ascii="Verdana" w:hAnsi="Verdana"/>
          <w:color w:val="000000"/>
          <w:sz w:val="20"/>
        </w:rPr>
        <w:t>I asked.</w:t>
      </w:r>
      <w:r>
        <w:rPr>
          <w:rFonts w:ascii="Verdana" w:hAnsi="Verdana"/>
          <w:color w:val="000000"/>
          <w:sz w:val="20"/>
        </w:rPr>
        <w:t xml:space="preserve"> “</w:t>
      </w:r>
      <w:r w:rsidR="008F774D" w:rsidRPr="00FA067D">
        <w:rPr>
          <w:rFonts w:ascii="Verdana" w:hAnsi="Verdana"/>
          <w:color w:val="000000"/>
          <w:sz w:val="20"/>
        </w:rPr>
        <w:t>How many?</w:t>
      </w:r>
      <w:r>
        <w:rPr>
          <w:rFonts w:ascii="Verdana" w:hAnsi="Verdana"/>
          <w:color w:val="000000"/>
          <w:sz w:val="20"/>
        </w:rPr>
        <w:t>”</w:t>
      </w:r>
    </w:p>
    <w:p w14:paraId="5BA451F4" w14:textId="44EB1926"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leaned back and considered that.</w:t>
      </w:r>
    </w:p>
    <w:p w14:paraId="4103EA7C" w14:textId="4386946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Well, I got started in Italy, during the war,</w:t>
      </w:r>
      <w:r>
        <w:rPr>
          <w:rFonts w:ascii="Verdana" w:hAnsi="Verdana"/>
          <w:color w:val="000000"/>
          <w:sz w:val="20"/>
        </w:rPr>
        <w:t xml:space="preserve">” </w:t>
      </w:r>
      <w:r w:rsidR="008F774D" w:rsidRPr="00FA067D">
        <w:rPr>
          <w:rFonts w:ascii="Verdana" w:hAnsi="Verdana"/>
          <w:color w:val="000000"/>
          <w:sz w:val="20"/>
        </w:rPr>
        <w:t>he said.</w:t>
      </w:r>
      <w:r>
        <w:rPr>
          <w:rFonts w:ascii="Verdana" w:hAnsi="Verdana"/>
          <w:color w:val="000000"/>
          <w:sz w:val="20"/>
        </w:rPr>
        <w:t xml:space="preserve"> “</w:t>
      </w:r>
      <w:r w:rsidR="008F774D" w:rsidRPr="00FA067D">
        <w:rPr>
          <w:rFonts w:ascii="Verdana" w:hAnsi="Verdana"/>
          <w:color w:val="000000"/>
          <w:sz w:val="20"/>
        </w:rPr>
        <w:t>I was on leave in Rome, and one of the whores tried to steal my wallet, and I decided to teach the little bitch a lesson, and I got a bit carried away. I figured I</w:t>
      </w:r>
      <w:r>
        <w:rPr>
          <w:rFonts w:ascii="Verdana" w:hAnsi="Verdana"/>
          <w:color w:val="000000"/>
          <w:sz w:val="20"/>
        </w:rPr>
        <w:t>’d</w:t>
      </w:r>
      <w:r w:rsidR="008F774D" w:rsidRPr="00FA067D">
        <w:rPr>
          <w:rFonts w:ascii="Verdana" w:hAnsi="Verdana"/>
          <w:color w:val="000000"/>
          <w:sz w:val="20"/>
        </w:rPr>
        <w:t xml:space="preserve"> catch hell, that somebody would report the whole thing and I</w:t>
      </w:r>
      <w:r>
        <w:rPr>
          <w:rFonts w:ascii="Verdana" w:hAnsi="Verdana"/>
          <w:color w:val="000000"/>
          <w:sz w:val="20"/>
        </w:rPr>
        <w:t>’d</w:t>
      </w:r>
      <w:r w:rsidR="008F774D" w:rsidRPr="00FA067D">
        <w:rPr>
          <w:rFonts w:ascii="Verdana" w:hAnsi="Verdana"/>
          <w:color w:val="000000"/>
          <w:sz w:val="20"/>
        </w:rPr>
        <w:t xml:space="preserve"> be court-martialed and sit out the rest of the war in Leavenworth</w:t>
      </w:r>
      <w:r w:rsidR="00327409">
        <w:rPr>
          <w:rFonts w:ascii="Verdana" w:hAnsi="Verdana"/>
          <w:color w:val="000000"/>
          <w:sz w:val="20"/>
        </w:rPr>
        <w:t xml:space="preserve"> — </w:t>
      </w:r>
      <w:r w:rsidR="008F774D" w:rsidRPr="00FA067D">
        <w:rPr>
          <w:rFonts w:ascii="Verdana" w:hAnsi="Verdana"/>
          <w:color w:val="000000"/>
          <w:sz w:val="20"/>
        </w:rPr>
        <w:t>but no one did. No one noticed, near as I could tell. After all, there was a war on</w:t>
      </w:r>
      <w:r w:rsidR="00327409">
        <w:rPr>
          <w:rFonts w:ascii="Verdana" w:hAnsi="Verdana"/>
          <w:color w:val="000000"/>
          <w:sz w:val="20"/>
        </w:rPr>
        <w:t xml:space="preserve"> — </w:t>
      </w:r>
      <w:r w:rsidR="008F774D" w:rsidRPr="00FA067D">
        <w:rPr>
          <w:rFonts w:ascii="Verdana" w:hAnsi="Verdana"/>
          <w:color w:val="000000"/>
          <w:sz w:val="20"/>
        </w:rPr>
        <w:t>people turned up dead all the time, all over the place. So as time passed I got less and less worried about getting caught, and I remembered more and more how much fun it was, and then I began planning how to do it again</w:t>
      </w:r>
      <w:r w:rsidR="00327409">
        <w:rPr>
          <w:rFonts w:ascii="Verdana" w:hAnsi="Verdana"/>
          <w:color w:val="000000"/>
          <w:sz w:val="20"/>
        </w:rPr>
        <w:t xml:space="preserve"> — </w:t>
      </w:r>
      <w:r w:rsidR="008F774D" w:rsidRPr="00FA067D">
        <w:rPr>
          <w:rFonts w:ascii="Verdana" w:hAnsi="Verdana"/>
          <w:color w:val="000000"/>
          <w:sz w:val="20"/>
        </w:rPr>
        <w:t>at first it was just sort of an intellectual exercise, y</w:t>
      </w:r>
      <w:r>
        <w:rPr>
          <w:rFonts w:ascii="Verdana" w:hAnsi="Verdana"/>
          <w:color w:val="000000"/>
          <w:sz w:val="20"/>
        </w:rPr>
        <w:t>’</w:t>
      </w:r>
      <w:r w:rsidR="008F774D" w:rsidRPr="00FA067D">
        <w:rPr>
          <w:rFonts w:ascii="Verdana" w:hAnsi="Verdana"/>
          <w:color w:val="000000"/>
          <w:sz w:val="20"/>
        </w:rPr>
        <w:t>know, a daydream, but then I got more and more serious about it, and eventually... well, I think there were about half a dozen in Italy, and then the war ended and I was sent home, and I figured that was the end of it.</w:t>
      </w:r>
      <w:r>
        <w:rPr>
          <w:rFonts w:ascii="Verdana" w:hAnsi="Verdana"/>
          <w:color w:val="000000"/>
          <w:sz w:val="20"/>
        </w:rPr>
        <w:t>”</w:t>
      </w:r>
    </w:p>
    <w:p w14:paraId="28324A13"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Except for Constance Happerson.</w:t>
      </w:r>
      <w:r>
        <w:rPr>
          <w:rFonts w:ascii="Verdana" w:hAnsi="Verdana"/>
          <w:color w:val="000000"/>
          <w:sz w:val="20"/>
        </w:rPr>
        <w:t>”</w:t>
      </w:r>
    </w:p>
    <w:p w14:paraId="288CC409" w14:textId="36D091DC"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Grandpa nodded.</w:t>
      </w:r>
      <w:r w:rsidR="00FA067D">
        <w:rPr>
          <w:rFonts w:ascii="Verdana" w:hAnsi="Verdana"/>
          <w:color w:val="000000"/>
          <w:sz w:val="20"/>
        </w:rPr>
        <w:t xml:space="preserve"> “</w:t>
      </w:r>
      <w:r w:rsidRPr="00FA067D">
        <w:rPr>
          <w:rFonts w:ascii="Verdana" w:hAnsi="Verdana"/>
          <w:color w:val="000000"/>
          <w:sz w:val="20"/>
        </w:rPr>
        <w:t>Her, and plenty of others. I said I</w:t>
      </w:r>
      <w:r w:rsidRPr="00FA067D">
        <w:rPr>
          <w:rStyle w:val="01Text"/>
          <w:rFonts w:ascii="Verdana" w:hAnsi="Verdana"/>
          <w:color w:val="000000"/>
          <w:sz w:val="20"/>
        </w:rPr>
        <w:t xml:space="preserve"> </w:t>
      </w:r>
      <w:r w:rsidRPr="00FA067D">
        <w:rPr>
          <w:rStyle w:val="00Text"/>
          <w:rFonts w:ascii="Verdana" w:hAnsi="Verdana"/>
          <w:color w:val="000000"/>
          <w:sz w:val="20"/>
        </w:rPr>
        <w:t>figured</w:t>
      </w:r>
      <w:r w:rsidRPr="00FA067D">
        <w:rPr>
          <w:rStyle w:val="01Text"/>
          <w:rFonts w:ascii="Verdana" w:hAnsi="Verdana"/>
          <w:color w:val="000000"/>
          <w:sz w:val="20"/>
        </w:rPr>
        <w:t xml:space="preserve"> </w:t>
      </w:r>
      <w:r w:rsidRPr="00FA067D">
        <w:rPr>
          <w:rFonts w:ascii="Verdana" w:hAnsi="Verdana"/>
          <w:color w:val="000000"/>
          <w:sz w:val="20"/>
        </w:rPr>
        <w:t>that was the end, I did</w:t>
      </w:r>
      <w:r w:rsidR="00FA067D">
        <w:rPr>
          <w:rFonts w:ascii="Verdana" w:hAnsi="Verdana"/>
          <w:color w:val="000000"/>
          <w:sz w:val="20"/>
        </w:rPr>
        <w:t>n’t</w:t>
      </w:r>
      <w:r w:rsidRPr="00FA067D">
        <w:rPr>
          <w:rFonts w:ascii="Verdana" w:hAnsi="Verdana"/>
          <w:color w:val="000000"/>
          <w:sz w:val="20"/>
        </w:rPr>
        <w:t xml:space="preserve"> say it</w:t>
      </w:r>
      <w:r w:rsidRPr="00FA067D">
        <w:rPr>
          <w:rStyle w:val="01Text"/>
          <w:rFonts w:ascii="Verdana" w:hAnsi="Verdana"/>
          <w:color w:val="000000"/>
          <w:sz w:val="20"/>
        </w:rPr>
        <w:t xml:space="preserve"> </w:t>
      </w:r>
      <w:r w:rsidRPr="00FA067D">
        <w:rPr>
          <w:rStyle w:val="00Text"/>
          <w:rFonts w:ascii="Verdana" w:hAnsi="Verdana"/>
          <w:color w:val="000000"/>
          <w:sz w:val="20"/>
        </w:rPr>
        <w:t>was</w:t>
      </w:r>
      <w:r w:rsidRPr="00FA067D">
        <w:rPr>
          <w:rStyle w:val="01Text"/>
          <w:rFonts w:ascii="Verdana" w:hAnsi="Verdana"/>
          <w:color w:val="000000"/>
          <w:sz w:val="20"/>
        </w:rPr>
        <w:t xml:space="preserve"> </w:t>
      </w:r>
      <w:r w:rsidRPr="00FA067D">
        <w:rPr>
          <w:rFonts w:ascii="Verdana" w:hAnsi="Verdana"/>
          <w:color w:val="000000"/>
          <w:sz w:val="20"/>
        </w:rPr>
        <w:t>the end.</w:t>
      </w:r>
      <w:r w:rsidR="00FA067D">
        <w:rPr>
          <w:rFonts w:ascii="Verdana" w:hAnsi="Verdana"/>
          <w:color w:val="000000"/>
          <w:sz w:val="20"/>
        </w:rPr>
        <w:t>”</w:t>
      </w:r>
    </w:p>
    <w:p w14:paraId="085EE1DC"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There were others?</w:t>
      </w:r>
      <w:r>
        <w:rPr>
          <w:rFonts w:ascii="Verdana" w:hAnsi="Verdana"/>
          <w:color w:val="000000"/>
          <w:sz w:val="20"/>
        </w:rPr>
        <w:t>”</w:t>
      </w:r>
    </w:p>
    <w:p w14:paraId="3E6C1157" w14:textId="7027B0EB"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Sure. The first one back stateside was this girl I picked up in a bar in New York</w:t>
      </w:r>
      <w:r w:rsidR="00327409">
        <w:rPr>
          <w:rFonts w:ascii="Verdana" w:hAnsi="Verdana"/>
          <w:color w:val="000000"/>
          <w:sz w:val="20"/>
        </w:rPr>
        <w:t xml:space="preserve"> — </w:t>
      </w:r>
      <w:r w:rsidR="008F774D" w:rsidRPr="00FA067D">
        <w:rPr>
          <w:rFonts w:ascii="Verdana" w:hAnsi="Verdana"/>
          <w:color w:val="000000"/>
          <w:sz w:val="20"/>
        </w:rPr>
        <w:t>I dumped her in the alley behind my hotel, and far as I saw, it never even made the papers. I guess that was why I figured I could get away with killing Constance.</w:t>
      </w:r>
      <w:r>
        <w:rPr>
          <w:rFonts w:ascii="Verdana" w:hAnsi="Verdana"/>
          <w:color w:val="000000"/>
          <w:sz w:val="20"/>
        </w:rPr>
        <w:t>”</w:t>
      </w:r>
    </w:p>
    <w:p w14:paraId="4DE07628" w14:textId="5BF1033C" w:rsidR="008F774D" w:rsidRP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Jesus.</w:t>
      </w:r>
      <w:r>
        <w:rPr>
          <w:rFonts w:ascii="Verdana" w:hAnsi="Verdana"/>
          <w:color w:val="000000"/>
          <w:sz w:val="20"/>
        </w:rPr>
        <w:t xml:space="preserve">” </w:t>
      </w:r>
      <w:r w:rsidR="008F774D" w:rsidRPr="00FA067D">
        <w:rPr>
          <w:rFonts w:ascii="Verdana" w:hAnsi="Verdana"/>
          <w:color w:val="000000"/>
          <w:sz w:val="20"/>
        </w:rPr>
        <w:t>I just stared at him, trying to make this make sense. He did</w:t>
      </w:r>
      <w:r>
        <w:rPr>
          <w:rFonts w:ascii="Verdana" w:hAnsi="Verdana"/>
          <w:color w:val="000000"/>
          <w:sz w:val="20"/>
        </w:rPr>
        <w:t>n’t</w:t>
      </w:r>
      <w:r w:rsidR="008F774D" w:rsidRPr="00FA067D">
        <w:rPr>
          <w:rFonts w:ascii="Verdana" w:hAnsi="Verdana"/>
          <w:color w:val="000000"/>
          <w:sz w:val="20"/>
        </w:rPr>
        <w:t xml:space="preserve"> look any different; he did</w:t>
      </w:r>
      <w:r>
        <w:rPr>
          <w:rFonts w:ascii="Verdana" w:hAnsi="Verdana"/>
          <w:color w:val="000000"/>
          <w:sz w:val="20"/>
        </w:rPr>
        <w:t>n’t</w:t>
      </w:r>
      <w:r w:rsidR="008F774D" w:rsidRPr="00FA067D">
        <w:rPr>
          <w:rFonts w:ascii="Verdana" w:hAnsi="Verdana"/>
          <w:color w:val="000000"/>
          <w:sz w:val="20"/>
        </w:rPr>
        <w:t xml:space="preserve"> look like a monster. He was a smiling old man with thinning white hair and liver spots.</w:t>
      </w:r>
    </w:p>
    <w:p w14:paraId="743EFA56"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But he admitted killing almost a dozen women, just for fun.</w:t>
      </w:r>
    </w:p>
    <w:p w14:paraId="46588EAE"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After all the fuss over Connie, though, I stuck to strangers from then on.</w:t>
      </w:r>
      <w:r>
        <w:rPr>
          <w:rFonts w:ascii="Verdana" w:hAnsi="Verdana"/>
          <w:color w:val="000000"/>
          <w:sz w:val="20"/>
        </w:rPr>
        <w:t>”</w:t>
      </w:r>
    </w:p>
    <w:p w14:paraId="70578890" w14:textId="52E21550"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Jesus,</w:t>
      </w:r>
      <w:r>
        <w:rPr>
          <w:rFonts w:ascii="Verdana" w:hAnsi="Verdana"/>
          <w:color w:val="000000"/>
          <w:sz w:val="20"/>
        </w:rPr>
        <w:t xml:space="preserve">” </w:t>
      </w:r>
      <w:r w:rsidR="008F774D" w:rsidRPr="00FA067D">
        <w:rPr>
          <w:rFonts w:ascii="Verdana" w:hAnsi="Verdana"/>
          <w:color w:val="000000"/>
          <w:sz w:val="20"/>
        </w:rPr>
        <w:t>I said again.</w:t>
      </w:r>
    </w:p>
    <w:p w14:paraId="4DC6FB02" w14:textId="4CC80828"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 xml:space="preserve">It was especially easy in the late </w:t>
      </w:r>
      <w:r>
        <w:rPr>
          <w:rFonts w:ascii="Verdana" w:hAnsi="Verdana"/>
          <w:color w:val="000000"/>
          <w:sz w:val="20"/>
        </w:rPr>
        <w:t>’</w:t>
      </w:r>
      <w:r w:rsidR="008F774D" w:rsidRPr="00FA067D">
        <w:rPr>
          <w:rFonts w:ascii="Verdana" w:hAnsi="Verdana"/>
          <w:color w:val="000000"/>
          <w:sz w:val="20"/>
        </w:rPr>
        <w:t xml:space="preserve">60s and early </w:t>
      </w:r>
      <w:r>
        <w:rPr>
          <w:rFonts w:ascii="Verdana" w:hAnsi="Verdana"/>
          <w:color w:val="000000"/>
          <w:sz w:val="20"/>
        </w:rPr>
        <w:t>’</w:t>
      </w:r>
      <w:r w:rsidR="008F774D" w:rsidRPr="00FA067D">
        <w:rPr>
          <w:rFonts w:ascii="Verdana" w:hAnsi="Verdana"/>
          <w:color w:val="000000"/>
          <w:sz w:val="20"/>
        </w:rPr>
        <w:t>70s, with all those hippies hitchhiking all over the place, but there were always hookers</w:t>
      </w:r>
      <w:r w:rsidR="00327409">
        <w:rPr>
          <w:rFonts w:ascii="Verdana" w:hAnsi="Verdana"/>
          <w:color w:val="000000"/>
          <w:sz w:val="20"/>
        </w:rPr>
        <w:t xml:space="preserve"> — </w:t>
      </w:r>
      <w:r w:rsidR="008F774D" w:rsidRPr="00FA067D">
        <w:rPr>
          <w:rFonts w:ascii="Verdana" w:hAnsi="Verdana"/>
          <w:color w:val="000000"/>
          <w:sz w:val="20"/>
        </w:rPr>
        <w:t xml:space="preserve">as long as I never picked </w:t>
      </w:r>
      <w:r>
        <w:rPr>
          <w:rFonts w:ascii="Verdana" w:hAnsi="Verdana"/>
          <w:color w:val="000000"/>
          <w:sz w:val="20"/>
        </w:rPr>
        <w:t>’</w:t>
      </w:r>
      <w:r w:rsidR="008F774D" w:rsidRPr="00FA067D">
        <w:rPr>
          <w:rFonts w:ascii="Verdana" w:hAnsi="Verdana"/>
          <w:color w:val="000000"/>
          <w:sz w:val="20"/>
        </w:rPr>
        <w:t>em up the same place more than twice, no one ever noticed. So I</w:t>
      </w:r>
      <w:r>
        <w:rPr>
          <w:rFonts w:ascii="Verdana" w:hAnsi="Verdana"/>
          <w:color w:val="000000"/>
          <w:sz w:val="20"/>
        </w:rPr>
        <w:t>’d</w:t>
      </w:r>
      <w:r w:rsidR="008F774D" w:rsidRPr="00FA067D">
        <w:rPr>
          <w:rFonts w:ascii="Verdana" w:hAnsi="Verdana"/>
          <w:color w:val="000000"/>
          <w:sz w:val="20"/>
        </w:rPr>
        <w:t xml:space="preserve"> go to New York one time, and the next I</w:t>
      </w:r>
      <w:r>
        <w:rPr>
          <w:rFonts w:ascii="Verdana" w:hAnsi="Verdana"/>
          <w:color w:val="000000"/>
          <w:sz w:val="20"/>
        </w:rPr>
        <w:t>’d</w:t>
      </w:r>
      <w:r w:rsidR="008F774D" w:rsidRPr="00FA067D">
        <w:rPr>
          <w:rFonts w:ascii="Verdana" w:hAnsi="Verdana"/>
          <w:color w:val="000000"/>
          <w:sz w:val="20"/>
        </w:rPr>
        <w:t xml:space="preserve"> drive out to Pittsburgh, or whatever.</w:t>
      </w:r>
      <w:r>
        <w:rPr>
          <w:rFonts w:ascii="Verdana" w:hAnsi="Verdana"/>
          <w:color w:val="000000"/>
          <w:sz w:val="20"/>
        </w:rPr>
        <w:t>”</w:t>
      </w:r>
    </w:p>
    <w:p w14:paraId="1E2BE377"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How many?</w:t>
      </w:r>
      <w:r>
        <w:rPr>
          <w:rFonts w:ascii="Verdana" w:hAnsi="Verdana"/>
          <w:color w:val="000000"/>
          <w:sz w:val="20"/>
        </w:rPr>
        <w:t>”</w:t>
      </w:r>
    </w:p>
    <w:p w14:paraId="73899CC2" w14:textId="05D1B496"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shrugged.</w:t>
      </w:r>
      <w:r w:rsidR="00FA067D">
        <w:rPr>
          <w:rFonts w:ascii="Verdana" w:hAnsi="Verdana"/>
          <w:color w:val="000000"/>
          <w:sz w:val="20"/>
        </w:rPr>
        <w:t xml:space="preserve"> “</w:t>
      </w:r>
      <w:r w:rsidRPr="00FA067D">
        <w:rPr>
          <w:rFonts w:ascii="Verdana" w:hAnsi="Verdana"/>
          <w:color w:val="000000"/>
          <w:sz w:val="20"/>
        </w:rPr>
        <w:t>Do</w:t>
      </w:r>
      <w:r w:rsidR="00FA067D">
        <w:rPr>
          <w:rFonts w:ascii="Verdana" w:hAnsi="Verdana"/>
          <w:color w:val="000000"/>
          <w:sz w:val="20"/>
        </w:rPr>
        <w:t>n’t</w:t>
      </w:r>
      <w:r w:rsidRPr="00FA067D">
        <w:rPr>
          <w:rFonts w:ascii="Verdana" w:hAnsi="Verdana"/>
          <w:color w:val="000000"/>
          <w:sz w:val="20"/>
        </w:rPr>
        <w:t xml:space="preserve"> know,</w:t>
      </w:r>
      <w:r w:rsidR="00FA067D">
        <w:rPr>
          <w:rFonts w:ascii="Verdana" w:hAnsi="Verdana"/>
          <w:color w:val="000000"/>
          <w:sz w:val="20"/>
        </w:rPr>
        <w:t xml:space="preserve">” </w:t>
      </w:r>
      <w:r w:rsidRPr="00FA067D">
        <w:rPr>
          <w:rFonts w:ascii="Verdana" w:hAnsi="Verdana"/>
          <w:color w:val="000000"/>
          <w:sz w:val="20"/>
        </w:rPr>
        <w:t>he said.</w:t>
      </w:r>
      <w:r w:rsidR="00FA067D">
        <w:rPr>
          <w:rFonts w:ascii="Verdana" w:hAnsi="Verdana"/>
          <w:color w:val="000000"/>
          <w:sz w:val="20"/>
        </w:rPr>
        <w:t xml:space="preserve"> “</w:t>
      </w:r>
      <w:r w:rsidRPr="00FA067D">
        <w:rPr>
          <w:rFonts w:ascii="Verdana" w:hAnsi="Verdana"/>
          <w:color w:val="000000"/>
          <w:sz w:val="20"/>
        </w:rPr>
        <w:t>I did</w:t>
      </w:r>
      <w:r w:rsidR="00FA067D">
        <w:rPr>
          <w:rFonts w:ascii="Verdana" w:hAnsi="Verdana"/>
          <w:color w:val="000000"/>
          <w:sz w:val="20"/>
        </w:rPr>
        <w:t>n’t</w:t>
      </w:r>
      <w:r w:rsidRPr="00FA067D">
        <w:rPr>
          <w:rFonts w:ascii="Verdana" w:hAnsi="Verdana"/>
          <w:color w:val="000000"/>
          <w:sz w:val="20"/>
        </w:rPr>
        <w:t xml:space="preserve"> count. Maybe three or four a year, most years; I slowed down in the 1980s, when my health started to go.</w:t>
      </w:r>
      <w:r w:rsidR="00FA067D">
        <w:rPr>
          <w:rFonts w:ascii="Verdana" w:hAnsi="Verdana"/>
          <w:color w:val="000000"/>
          <w:sz w:val="20"/>
        </w:rPr>
        <w:t>”</w:t>
      </w:r>
    </w:p>
    <w:p w14:paraId="6778F73D" w14:textId="6153D031"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That</w:t>
      </w:r>
      <w:r>
        <w:rPr>
          <w:rFonts w:ascii="Verdana" w:hAnsi="Verdana"/>
          <w:color w:val="000000"/>
          <w:sz w:val="20"/>
        </w:rPr>
        <w:t>’d</w:t>
      </w:r>
      <w:r w:rsidR="008F774D" w:rsidRPr="00FA067D">
        <w:rPr>
          <w:rFonts w:ascii="Verdana" w:hAnsi="Verdana"/>
          <w:color w:val="000000"/>
          <w:sz w:val="20"/>
        </w:rPr>
        <w:t xml:space="preserve"> be more than a hundred!</w:t>
      </w:r>
      <w:r>
        <w:rPr>
          <w:rFonts w:ascii="Verdana" w:hAnsi="Verdana"/>
          <w:color w:val="000000"/>
          <w:sz w:val="20"/>
        </w:rPr>
        <w:t>”</w:t>
      </w:r>
    </w:p>
    <w:p w14:paraId="0FDE7AEB"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Could be, yeah. Probably more than a hundred. Old Herman Mudgett killed maybe two hundred, they say.</w:t>
      </w:r>
      <w:r>
        <w:rPr>
          <w:rFonts w:ascii="Verdana" w:hAnsi="Verdana"/>
          <w:color w:val="000000"/>
          <w:sz w:val="20"/>
        </w:rPr>
        <w:t>”</w:t>
      </w:r>
    </w:p>
    <w:p w14:paraId="0CA88321" w14:textId="26B1D8FF"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just stared at him for a moment, trying to absorb that.</w:t>
      </w:r>
    </w:p>
    <w:p w14:paraId="4C53B9F1"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looked calmly back at me.</w:t>
      </w:r>
    </w:p>
    <w:p w14:paraId="1D06D621" w14:textId="0AD71929"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So what are you going to do about it, now that you know?</w:t>
      </w:r>
      <w:r>
        <w:rPr>
          <w:rFonts w:ascii="Verdana" w:hAnsi="Verdana"/>
          <w:color w:val="000000"/>
          <w:sz w:val="20"/>
        </w:rPr>
        <w:t xml:space="preserve">” </w:t>
      </w:r>
      <w:r w:rsidR="008F774D" w:rsidRPr="00FA067D">
        <w:rPr>
          <w:rFonts w:ascii="Verdana" w:hAnsi="Verdana"/>
          <w:color w:val="000000"/>
          <w:sz w:val="20"/>
        </w:rPr>
        <w:t>he asked.</w:t>
      </w:r>
    </w:p>
    <w:p w14:paraId="41F868F2" w14:textId="6F725BF8"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I do</w:t>
      </w:r>
      <w:r>
        <w:rPr>
          <w:rFonts w:ascii="Verdana" w:hAnsi="Verdana"/>
          <w:color w:val="000000"/>
          <w:sz w:val="20"/>
        </w:rPr>
        <w:t>n’t</w:t>
      </w:r>
      <w:r w:rsidR="008F774D" w:rsidRPr="00FA067D">
        <w:rPr>
          <w:rFonts w:ascii="Verdana" w:hAnsi="Verdana"/>
          <w:color w:val="000000"/>
          <w:sz w:val="20"/>
        </w:rPr>
        <w:t xml:space="preserve"> know,</w:t>
      </w:r>
      <w:r>
        <w:rPr>
          <w:rFonts w:ascii="Verdana" w:hAnsi="Verdana"/>
          <w:color w:val="000000"/>
          <w:sz w:val="20"/>
        </w:rPr>
        <w:t xml:space="preserve">” </w:t>
      </w:r>
      <w:r w:rsidR="008F774D" w:rsidRPr="00FA067D">
        <w:rPr>
          <w:rFonts w:ascii="Verdana" w:hAnsi="Verdana"/>
          <w:color w:val="000000"/>
          <w:sz w:val="20"/>
        </w:rPr>
        <w:t>I said.</w:t>
      </w:r>
    </w:p>
    <w:p w14:paraId="538CE874" w14:textId="73AD700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If you turn me in, I</w:t>
      </w:r>
      <w:r>
        <w:rPr>
          <w:rFonts w:ascii="Verdana" w:hAnsi="Verdana"/>
          <w:color w:val="000000"/>
          <w:sz w:val="20"/>
        </w:rPr>
        <w:t>’ll</w:t>
      </w:r>
      <w:r w:rsidR="008F774D" w:rsidRPr="00FA067D">
        <w:rPr>
          <w:rFonts w:ascii="Verdana" w:hAnsi="Verdana"/>
          <w:color w:val="000000"/>
          <w:sz w:val="20"/>
        </w:rPr>
        <w:t xml:space="preserve"> be dead anyway before they finish all the appeals and crap, and you</w:t>
      </w:r>
      <w:r>
        <w:rPr>
          <w:rFonts w:ascii="Verdana" w:hAnsi="Verdana"/>
          <w:color w:val="000000"/>
          <w:sz w:val="20"/>
        </w:rPr>
        <w:t>’ll</w:t>
      </w:r>
      <w:r w:rsidR="008F774D" w:rsidRPr="00FA067D">
        <w:rPr>
          <w:rFonts w:ascii="Verdana" w:hAnsi="Verdana"/>
          <w:color w:val="000000"/>
          <w:sz w:val="20"/>
        </w:rPr>
        <w:t xml:space="preserve"> have to live the rest of your life with it.</w:t>
      </w:r>
      <w:r>
        <w:rPr>
          <w:rFonts w:ascii="Verdana" w:hAnsi="Verdana"/>
          <w:color w:val="000000"/>
          <w:sz w:val="20"/>
        </w:rPr>
        <w:t>”</w:t>
      </w:r>
    </w:p>
    <w:p w14:paraId="2A728A83"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What, I should feel</w:t>
      </w:r>
      <w:r w:rsidR="008F774D" w:rsidRPr="00FA067D">
        <w:rPr>
          <w:rStyle w:val="01Text"/>
          <w:rFonts w:ascii="Verdana" w:hAnsi="Verdana"/>
          <w:color w:val="000000"/>
          <w:sz w:val="20"/>
        </w:rPr>
        <w:t xml:space="preserve"> </w:t>
      </w:r>
      <w:r w:rsidR="008F774D" w:rsidRPr="00FA067D">
        <w:rPr>
          <w:rStyle w:val="00Text"/>
          <w:rFonts w:ascii="Verdana" w:hAnsi="Verdana"/>
          <w:color w:val="000000"/>
          <w:sz w:val="20"/>
        </w:rPr>
        <w:t>guilty</w:t>
      </w:r>
      <w:r w:rsidR="008F774D" w:rsidRPr="00FA067D">
        <w:rPr>
          <w:rStyle w:val="01Text"/>
          <w:rFonts w:ascii="Verdana" w:hAnsi="Verdana"/>
          <w:color w:val="000000"/>
          <w:sz w:val="20"/>
        </w:rPr>
        <w:t xml:space="preserve"> </w:t>
      </w:r>
      <w:r w:rsidR="008F774D" w:rsidRPr="00FA067D">
        <w:rPr>
          <w:rFonts w:ascii="Verdana" w:hAnsi="Verdana"/>
          <w:color w:val="000000"/>
          <w:sz w:val="20"/>
        </w:rPr>
        <w:t>for turning in a mass murderer?</w:t>
      </w:r>
      <w:r>
        <w:rPr>
          <w:rFonts w:ascii="Verdana" w:hAnsi="Verdana"/>
          <w:color w:val="000000"/>
          <w:sz w:val="20"/>
        </w:rPr>
        <w:t xml:space="preserve">” </w:t>
      </w:r>
      <w:r w:rsidR="008F774D" w:rsidRPr="00FA067D">
        <w:rPr>
          <w:rFonts w:ascii="Verdana" w:hAnsi="Verdana"/>
          <w:color w:val="000000"/>
          <w:sz w:val="20"/>
        </w:rPr>
        <w:t>I burst out.</w:t>
      </w:r>
      <w:r>
        <w:rPr>
          <w:rFonts w:ascii="Verdana" w:hAnsi="Verdana"/>
          <w:color w:val="000000"/>
          <w:sz w:val="20"/>
        </w:rPr>
        <w:t xml:space="preserve"> “</w:t>
      </w:r>
      <w:r w:rsidR="008F774D" w:rsidRPr="00FA067D">
        <w:rPr>
          <w:rFonts w:ascii="Verdana" w:hAnsi="Verdana"/>
          <w:color w:val="000000"/>
          <w:sz w:val="20"/>
        </w:rPr>
        <w:t>I mean, you may be family, Grandpa, but my</w:t>
      </w:r>
      <w:r w:rsidR="008F774D" w:rsidRPr="00FA067D">
        <w:rPr>
          <w:rStyle w:val="01Text"/>
          <w:rFonts w:ascii="Verdana" w:hAnsi="Verdana"/>
          <w:color w:val="000000"/>
          <w:sz w:val="20"/>
        </w:rPr>
        <w:t xml:space="preserve"> </w:t>
      </w:r>
      <w:r w:rsidR="008F774D" w:rsidRPr="00FA067D">
        <w:rPr>
          <w:rStyle w:val="00Text"/>
          <w:rFonts w:ascii="Verdana" w:hAnsi="Verdana"/>
          <w:color w:val="000000"/>
          <w:sz w:val="20"/>
        </w:rPr>
        <w:t>God</w:t>
      </w:r>
      <w:r w:rsidR="008F774D" w:rsidRPr="00FA067D">
        <w:rPr>
          <w:rFonts w:ascii="Verdana" w:hAnsi="Verdana"/>
          <w:color w:val="000000"/>
          <w:sz w:val="20"/>
        </w:rPr>
        <w:t>....</w:t>
      </w:r>
      <w:r>
        <w:rPr>
          <w:rFonts w:ascii="Verdana" w:hAnsi="Verdana"/>
          <w:color w:val="000000"/>
          <w:sz w:val="20"/>
        </w:rPr>
        <w:t>”</w:t>
      </w:r>
    </w:p>
    <w:p w14:paraId="2127A035" w14:textId="71E35469"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lastRenderedPageBreak/>
        <w:t>He held up a hand.</w:t>
      </w:r>
      <w:r w:rsidR="00FA067D">
        <w:rPr>
          <w:rFonts w:ascii="Verdana" w:hAnsi="Verdana"/>
          <w:color w:val="000000"/>
          <w:sz w:val="20"/>
        </w:rPr>
        <w:t xml:space="preserve"> “</w:t>
      </w:r>
      <w:r w:rsidRPr="00FA067D">
        <w:rPr>
          <w:rFonts w:ascii="Verdana" w:hAnsi="Verdana"/>
          <w:color w:val="000000"/>
          <w:sz w:val="20"/>
        </w:rPr>
        <w:t>No, no, Jim boy, I do</w:t>
      </w:r>
      <w:r w:rsidR="00FA067D">
        <w:rPr>
          <w:rFonts w:ascii="Verdana" w:hAnsi="Verdana"/>
          <w:color w:val="000000"/>
          <w:sz w:val="20"/>
        </w:rPr>
        <w:t>n’t</w:t>
      </w:r>
      <w:r w:rsidRPr="00FA067D">
        <w:rPr>
          <w:rFonts w:ascii="Verdana" w:hAnsi="Verdana"/>
          <w:color w:val="000000"/>
          <w:sz w:val="20"/>
        </w:rPr>
        <w:t xml:space="preserve"> mean that. Christ, give me a</w:t>
      </w:r>
      <w:r w:rsidRPr="00FA067D">
        <w:rPr>
          <w:rStyle w:val="01Text"/>
          <w:rFonts w:ascii="Verdana" w:hAnsi="Verdana"/>
          <w:color w:val="000000"/>
          <w:sz w:val="20"/>
        </w:rPr>
        <w:t xml:space="preserve"> </w:t>
      </w:r>
      <w:r w:rsidRPr="00FA067D">
        <w:rPr>
          <w:rStyle w:val="00Text"/>
          <w:rFonts w:ascii="Verdana" w:hAnsi="Verdana"/>
          <w:color w:val="000000"/>
          <w:sz w:val="20"/>
        </w:rPr>
        <w:t>little</w:t>
      </w:r>
      <w:r w:rsidRPr="00FA067D">
        <w:rPr>
          <w:rStyle w:val="01Text"/>
          <w:rFonts w:ascii="Verdana" w:hAnsi="Verdana"/>
          <w:color w:val="000000"/>
          <w:sz w:val="20"/>
        </w:rPr>
        <w:t xml:space="preserve"> </w:t>
      </w:r>
      <w:r w:rsidRPr="00FA067D">
        <w:rPr>
          <w:rFonts w:ascii="Verdana" w:hAnsi="Verdana"/>
          <w:color w:val="000000"/>
          <w:sz w:val="20"/>
        </w:rPr>
        <w:t>credit!</w:t>
      </w:r>
      <w:r w:rsidR="00FA067D">
        <w:rPr>
          <w:rFonts w:ascii="Verdana" w:hAnsi="Verdana"/>
          <w:color w:val="000000"/>
          <w:sz w:val="20"/>
        </w:rPr>
        <w:t>”</w:t>
      </w:r>
    </w:p>
    <w:p w14:paraId="7A7AF16C" w14:textId="073897E3"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subsided.</w:t>
      </w:r>
    </w:p>
    <w:p w14:paraId="2AE10FBF" w14:textId="221C28E0"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I mean,</w:t>
      </w:r>
      <w:r>
        <w:rPr>
          <w:rFonts w:ascii="Verdana" w:hAnsi="Verdana"/>
          <w:color w:val="000000"/>
          <w:sz w:val="20"/>
        </w:rPr>
        <w:t xml:space="preserve">” </w:t>
      </w:r>
      <w:r w:rsidR="008F774D" w:rsidRPr="00FA067D">
        <w:rPr>
          <w:rFonts w:ascii="Verdana" w:hAnsi="Verdana"/>
          <w:color w:val="000000"/>
          <w:sz w:val="20"/>
        </w:rPr>
        <w:t>he said,</w:t>
      </w:r>
      <w:r>
        <w:rPr>
          <w:rFonts w:ascii="Verdana" w:hAnsi="Verdana"/>
          <w:color w:val="000000"/>
          <w:sz w:val="20"/>
        </w:rPr>
        <w:t xml:space="preserve"> “</w:t>
      </w:r>
      <w:r w:rsidR="008F774D" w:rsidRPr="00FA067D">
        <w:rPr>
          <w:rFonts w:ascii="Verdana" w:hAnsi="Verdana"/>
          <w:color w:val="000000"/>
          <w:sz w:val="20"/>
        </w:rPr>
        <w:t>you</w:t>
      </w:r>
      <w:r>
        <w:rPr>
          <w:rFonts w:ascii="Verdana" w:hAnsi="Verdana"/>
          <w:color w:val="000000"/>
          <w:sz w:val="20"/>
        </w:rPr>
        <w:t>’ll</w:t>
      </w:r>
      <w:r w:rsidR="008F774D" w:rsidRPr="00FA067D">
        <w:rPr>
          <w:rFonts w:ascii="Verdana" w:hAnsi="Verdana"/>
          <w:color w:val="000000"/>
          <w:sz w:val="20"/>
        </w:rPr>
        <w:t xml:space="preserve"> have to live with the notoriety of having me as your grandfather. Think Susie would like that? Think any woman would?</w:t>
      </w:r>
      <w:r>
        <w:rPr>
          <w:rFonts w:ascii="Verdana" w:hAnsi="Verdana"/>
          <w:color w:val="000000"/>
          <w:sz w:val="20"/>
        </w:rPr>
        <w:t>”</w:t>
      </w:r>
    </w:p>
    <w:p w14:paraId="4D230D65" w14:textId="2BBD70E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thought immediately that yeah, some women</w:t>
      </w:r>
      <w:r w:rsidRPr="00FA067D">
        <w:rPr>
          <w:rStyle w:val="01Text"/>
          <w:rFonts w:ascii="Verdana" w:hAnsi="Verdana"/>
          <w:color w:val="000000"/>
          <w:sz w:val="20"/>
        </w:rPr>
        <w:t xml:space="preserve"> </w:t>
      </w:r>
      <w:r w:rsidRPr="00FA067D">
        <w:rPr>
          <w:rStyle w:val="00Text"/>
          <w:rFonts w:ascii="Verdana" w:hAnsi="Verdana"/>
          <w:color w:val="000000"/>
          <w:sz w:val="20"/>
        </w:rPr>
        <w:t>would</w:t>
      </w:r>
      <w:r w:rsidRPr="00FA067D">
        <w:rPr>
          <w:rStyle w:val="01Text"/>
          <w:rFonts w:ascii="Verdana" w:hAnsi="Verdana"/>
          <w:color w:val="000000"/>
          <w:sz w:val="20"/>
        </w:rPr>
        <w:t xml:space="preserve"> </w:t>
      </w:r>
      <w:r w:rsidRPr="00FA067D">
        <w:rPr>
          <w:rFonts w:ascii="Verdana" w:hAnsi="Verdana"/>
          <w:color w:val="000000"/>
          <w:sz w:val="20"/>
        </w:rPr>
        <w:t>like it</w:t>
      </w:r>
      <w:r w:rsidR="00327409">
        <w:rPr>
          <w:rFonts w:ascii="Verdana" w:hAnsi="Verdana"/>
          <w:color w:val="000000"/>
          <w:sz w:val="20"/>
        </w:rPr>
        <w:t xml:space="preserve"> — </w:t>
      </w:r>
      <w:r w:rsidRPr="00FA067D">
        <w:rPr>
          <w:rFonts w:ascii="Verdana" w:hAnsi="Verdana"/>
          <w:color w:val="000000"/>
          <w:sz w:val="20"/>
        </w:rPr>
        <w:t>the sort of women who wrote to convicted killers in prison.</w:t>
      </w:r>
    </w:p>
    <w:p w14:paraId="54C5CCFB" w14:textId="45C295D2"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did</w:t>
      </w:r>
      <w:r w:rsidR="00FA067D">
        <w:rPr>
          <w:rFonts w:ascii="Verdana" w:hAnsi="Verdana"/>
          <w:color w:val="000000"/>
          <w:sz w:val="20"/>
        </w:rPr>
        <w:t>n’t</w:t>
      </w:r>
      <w:r w:rsidRPr="00FA067D">
        <w:rPr>
          <w:rFonts w:ascii="Verdana" w:hAnsi="Verdana"/>
          <w:color w:val="000000"/>
          <w:sz w:val="20"/>
        </w:rPr>
        <w:t xml:space="preserve"> think I</w:t>
      </w:r>
      <w:r w:rsidRPr="00FA067D">
        <w:rPr>
          <w:rStyle w:val="01Text"/>
          <w:rFonts w:ascii="Verdana" w:hAnsi="Verdana"/>
          <w:color w:val="000000"/>
          <w:sz w:val="20"/>
        </w:rPr>
        <w:t xml:space="preserve"> </w:t>
      </w:r>
      <w:r w:rsidRPr="00FA067D">
        <w:rPr>
          <w:rStyle w:val="00Text"/>
          <w:rFonts w:ascii="Verdana" w:hAnsi="Verdana"/>
          <w:color w:val="000000"/>
          <w:sz w:val="20"/>
        </w:rPr>
        <w:t>wanted</w:t>
      </w:r>
      <w:r w:rsidRPr="00FA067D">
        <w:rPr>
          <w:rStyle w:val="01Text"/>
          <w:rFonts w:ascii="Verdana" w:hAnsi="Verdana"/>
          <w:color w:val="000000"/>
          <w:sz w:val="20"/>
        </w:rPr>
        <w:t xml:space="preserve"> </w:t>
      </w:r>
      <w:r w:rsidRPr="00FA067D">
        <w:rPr>
          <w:rFonts w:ascii="Verdana" w:hAnsi="Verdana"/>
          <w:color w:val="000000"/>
          <w:sz w:val="20"/>
        </w:rPr>
        <w:t>those women interested in me.</w:t>
      </w:r>
    </w:p>
    <w:p w14:paraId="44144188"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could see what I was thinking; he smiled.</w:t>
      </w:r>
    </w:p>
    <w:p w14:paraId="219724C4" w14:textId="4626A133"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So it</w:t>
      </w:r>
      <w:r>
        <w:rPr>
          <w:rFonts w:ascii="Verdana" w:hAnsi="Verdana"/>
          <w:color w:val="000000"/>
          <w:sz w:val="20"/>
        </w:rPr>
        <w:t>’s</w:t>
      </w:r>
      <w:r w:rsidR="008F774D" w:rsidRPr="00FA067D">
        <w:rPr>
          <w:rFonts w:ascii="Verdana" w:hAnsi="Verdana"/>
          <w:color w:val="000000"/>
          <w:sz w:val="20"/>
        </w:rPr>
        <w:t xml:space="preserve"> off to the nursing home after all, then? Hey, you can send me off to jail any time, if you change your mind</w:t>
      </w:r>
      <w:r w:rsidR="00327409">
        <w:rPr>
          <w:rFonts w:ascii="Verdana" w:hAnsi="Verdana"/>
          <w:color w:val="000000"/>
          <w:sz w:val="20"/>
        </w:rPr>
        <w:t xml:space="preserve"> — </w:t>
      </w:r>
      <w:r w:rsidR="008F774D" w:rsidRPr="00FA067D">
        <w:rPr>
          <w:rFonts w:ascii="Verdana" w:hAnsi="Verdana"/>
          <w:color w:val="000000"/>
          <w:sz w:val="20"/>
        </w:rPr>
        <w:t>have you looked at the rest of the stuff in that footlocker yet?</w:t>
      </w:r>
      <w:r>
        <w:rPr>
          <w:rFonts w:ascii="Verdana" w:hAnsi="Verdana"/>
          <w:color w:val="000000"/>
          <w:sz w:val="20"/>
        </w:rPr>
        <w:t>”</w:t>
      </w:r>
    </w:p>
    <w:p w14:paraId="0CA20D20"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No.</w:t>
      </w:r>
      <w:r>
        <w:rPr>
          <w:rFonts w:ascii="Verdana" w:hAnsi="Verdana"/>
          <w:color w:val="000000"/>
          <w:sz w:val="20"/>
        </w:rPr>
        <w:t>”</w:t>
      </w:r>
    </w:p>
    <w:p w14:paraId="48ED6835"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Souvenirs. All the books on serial killers tell you, we like to take souvenirs. Clippings, photos, locks of hair, all kinds of things.</w:t>
      </w:r>
      <w:r>
        <w:rPr>
          <w:rFonts w:ascii="Verdana" w:hAnsi="Verdana"/>
          <w:color w:val="000000"/>
          <w:sz w:val="20"/>
        </w:rPr>
        <w:t>”</w:t>
      </w:r>
    </w:p>
    <w:p w14:paraId="26F1DCC6" w14:textId="496E8678"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Like Constance Happerson</w:t>
      </w:r>
      <w:r>
        <w:rPr>
          <w:rFonts w:ascii="Verdana" w:hAnsi="Verdana"/>
          <w:color w:val="000000"/>
          <w:sz w:val="20"/>
        </w:rPr>
        <w:t>’s</w:t>
      </w:r>
      <w:r w:rsidR="008F774D" w:rsidRPr="00FA067D">
        <w:rPr>
          <w:rFonts w:ascii="Verdana" w:hAnsi="Verdana"/>
          <w:color w:val="000000"/>
          <w:sz w:val="20"/>
        </w:rPr>
        <w:t xml:space="preserve"> head.</w:t>
      </w:r>
      <w:r>
        <w:rPr>
          <w:rFonts w:ascii="Verdana" w:hAnsi="Verdana"/>
          <w:color w:val="000000"/>
          <w:sz w:val="20"/>
        </w:rPr>
        <w:t>”</w:t>
      </w:r>
    </w:p>
    <w:p w14:paraId="0D76493B"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Yeah. I only did that once, though.</w:t>
      </w:r>
      <w:r>
        <w:rPr>
          <w:rFonts w:ascii="Verdana" w:hAnsi="Verdana"/>
          <w:color w:val="000000"/>
          <w:sz w:val="20"/>
        </w:rPr>
        <w:t>”</w:t>
      </w:r>
    </w:p>
    <w:p w14:paraId="7F99C274"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Style w:val="00Text"/>
          <w:rFonts w:ascii="Verdana" w:hAnsi="Verdana"/>
          <w:color w:val="000000"/>
          <w:sz w:val="20"/>
        </w:rPr>
        <w:t>Why</w:t>
      </w:r>
      <w:r w:rsidR="008F774D" w:rsidRPr="00FA067D">
        <w:rPr>
          <w:rStyle w:val="01Text"/>
          <w:rFonts w:ascii="Verdana" w:hAnsi="Verdana"/>
          <w:color w:val="000000"/>
          <w:sz w:val="20"/>
        </w:rPr>
        <w:t xml:space="preserve"> </w:t>
      </w:r>
      <w:r w:rsidR="008F774D" w:rsidRPr="00FA067D">
        <w:rPr>
          <w:rFonts w:ascii="Verdana" w:hAnsi="Verdana"/>
          <w:color w:val="000000"/>
          <w:sz w:val="20"/>
        </w:rPr>
        <w:t>did you do it?</w:t>
      </w:r>
      <w:r>
        <w:rPr>
          <w:rFonts w:ascii="Verdana" w:hAnsi="Verdana"/>
          <w:color w:val="000000"/>
          <w:sz w:val="20"/>
        </w:rPr>
        <w:t>”</w:t>
      </w:r>
    </w:p>
    <w:p w14:paraId="68FC3537" w14:textId="31EB53EB"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shrugged.</w:t>
      </w:r>
      <w:r w:rsidR="00FA067D">
        <w:rPr>
          <w:rFonts w:ascii="Verdana" w:hAnsi="Verdana"/>
          <w:color w:val="000000"/>
          <w:sz w:val="20"/>
        </w:rPr>
        <w:t xml:space="preserve"> “</w:t>
      </w:r>
      <w:r w:rsidRPr="00FA067D">
        <w:rPr>
          <w:rFonts w:ascii="Verdana" w:hAnsi="Verdana"/>
          <w:color w:val="000000"/>
          <w:sz w:val="20"/>
        </w:rPr>
        <w:t>Why does anyone keep souvenirs? To help me remember, of course</w:t>
      </w:r>
      <w:r w:rsidR="00327409">
        <w:rPr>
          <w:rFonts w:ascii="Verdana" w:hAnsi="Verdana"/>
          <w:color w:val="000000"/>
          <w:sz w:val="20"/>
        </w:rPr>
        <w:t xml:space="preserve"> — </w:t>
      </w:r>
      <w:r w:rsidRPr="00FA067D">
        <w:rPr>
          <w:rFonts w:ascii="Verdana" w:hAnsi="Verdana"/>
          <w:color w:val="000000"/>
          <w:sz w:val="20"/>
        </w:rPr>
        <w:t>to remind me how good it felt.</w:t>
      </w:r>
      <w:r w:rsidR="00FA067D">
        <w:rPr>
          <w:rFonts w:ascii="Verdana" w:hAnsi="Verdana"/>
          <w:color w:val="000000"/>
          <w:sz w:val="20"/>
        </w:rPr>
        <w:t xml:space="preserve">” </w:t>
      </w:r>
      <w:r w:rsidRPr="00FA067D">
        <w:rPr>
          <w:rFonts w:ascii="Verdana" w:hAnsi="Verdana"/>
          <w:color w:val="000000"/>
          <w:sz w:val="20"/>
        </w:rPr>
        <w:t>He blinked, then sighed.</w:t>
      </w:r>
      <w:r w:rsidR="00FA067D">
        <w:rPr>
          <w:rFonts w:ascii="Verdana" w:hAnsi="Verdana"/>
          <w:color w:val="000000"/>
          <w:sz w:val="20"/>
        </w:rPr>
        <w:t xml:space="preserve"> “</w:t>
      </w:r>
      <w:r w:rsidRPr="00FA067D">
        <w:rPr>
          <w:rFonts w:ascii="Verdana" w:hAnsi="Verdana"/>
          <w:color w:val="000000"/>
          <w:sz w:val="20"/>
        </w:rPr>
        <w:t>I</w:t>
      </w:r>
      <w:r w:rsidR="00FA067D">
        <w:rPr>
          <w:rFonts w:ascii="Verdana" w:hAnsi="Verdana"/>
          <w:color w:val="000000"/>
          <w:sz w:val="20"/>
        </w:rPr>
        <w:t>’d</w:t>
      </w:r>
      <w:r w:rsidRPr="00FA067D">
        <w:rPr>
          <w:rFonts w:ascii="Verdana" w:hAnsi="Verdana"/>
          <w:color w:val="000000"/>
          <w:sz w:val="20"/>
        </w:rPr>
        <w:t xml:space="preserve"> let too much slip away lately; I</w:t>
      </w:r>
      <w:r w:rsidR="00FA067D">
        <w:rPr>
          <w:rFonts w:ascii="Verdana" w:hAnsi="Verdana"/>
          <w:color w:val="000000"/>
          <w:sz w:val="20"/>
        </w:rPr>
        <w:t>’d</w:t>
      </w:r>
      <w:r w:rsidRPr="00FA067D">
        <w:rPr>
          <w:rFonts w:ascii="Verdana" w:hAnsi="Verdana"/>
          <w:color w:val="000000"/>
          <w:sz w:val="20"/>
        </w:rPr>
        <w:t xml:space="preserve"> almost forgotten some of it. Have</w:t>
      </w:r>
      <w:r w:rsidR="00FA067D">
        <w:rPr>
          <w:rFonts w:ascii="Verdana" w:hAnsi="Verdana"/>
          <w:color w:val="000000"/>
          <w:sz w:val="20"/>
        </w:rPr>
        <w:t>n’t</w:t>
      </w:r>
      <w:r w:rsidRPr="00FA067D">
        <w:rPr>
          <w:rFonts w:ascii="Verdana" w:hAnsi="Verdana"/>
          <w:color w:val="000000"/>
          <w:sz w:val="20"/>
        </w:rPr>
        <w:t xml:space="preserve"> looked in that trunk in ages.</w:t>
      </w:r>
      <w:r w:rsidR="00FA067D">
        <w:rPr>
          <w:rFonts w:ascii="Verdana" w:hAnsi="Verdana"/>
          <w:color w:val="000000"/>
          <w:sz w:val="20"/>
        </w:rPr>
        <w:t>”</w:t>
      </w:r>
    </w:p>
    <w:p w14:paraId="65928CAA" w14:textId="7A0516CF"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sat there, not saying anything, again, just staring at him, with his bifocals and dentures and crooked nose, that familiar face I</w:t>
      </w:r>
      <w:r w:rsidR="00FA067D">
        <w:rPr>
          <w:rFonts w:ascii="Verdana" w:hAnsi="Verdana"/>
          <w:color w:val="000000"/>
          <w:sz w:val="20"/>
        </w:rPr>
        <w:t>’d</w:t>
      </w:r>
      <w:r w:rsidRPr="00FA067D">
        <w:rPr>
          <w:rFonts w:ascii="Verdana" w:hAnsi="Verdana"/>
          <w:color w:val="000000"/>
          <w:sz w:val="20"/>
        </w:rPr>
        <w:t xml:space="preserve"> seen leaning over my crib when I was a baby, that face that had been there watching at my Little League games, that face that had been so proud when I graduated from college</w:t>
      </w:r>
      <w:r w:rsidR="00327409">
        <w:rPr>
          <w:rFonts w:ascii="Verdana" w:hAnsi="Verdana"/>
          <w:color w:val="000000"/>
          <w:sz w:val="20"/>
        </w:rPr>
        <w:t xml:space="preserve"> — </w:t>
      </w:r>
      <w:r w:rsidRPr="00FA067D">
        <w:rPr>
          <w:rFonts w:ascii="Verdana" w:hAnsi="Verdana"/>
          <w:color w:val="000000"/>
          <w:sz w:val="20"/>
        </w:rPr>
        <w:t>that face that had been the last thing those women ever saw.</w:t>
      </w:r>
    </w:p>
    <w:p w14:paraId="41B38773"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Finally he shifted in his seat and said,</w:t>
      </w:r>
      <w:r w:rsidR="00FA067D">
        <w:rPr>
          <w:rFonts w:ascii="Verdana" w:hAnsi="Verdana"/>
          <w:color w:val="000000"/>
          <w:sz w:val="20"/>
        </w:rPr>
        <w:t xml:space="preserve"> “</w:t>
      </w:r>
      <w:r w:rsidRPr="00FA067D">
        <w:rPr>
          <w:rFonts w:ascii="Verdana" w:hAnsi="Verdana"/>
          <w:color w:val="000000"/>
          <w:sz w:val="20"/>
        </w:rPr>
        <w:t>Go ahead and ask; I know you want to.</w:t>
      </w:r>
      <w:r w:rsidR="00FA067D">
        <w:rPr>
          <w:rFonts w:ascii="Verdana" w:hAnsi="Verdana"/>
          <w:color w:val="000000"/>
          <w:sz w:val="20"/>
        </w:rPr>
        <w:t>”</w:t>
      </w:r>
    </w:p>
    <w:p w14:paraId="4AA916E1" w14:textId="1E538B24"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did</w:t>
      </w:r>
      <w:r w:rsidR="00FA067D">
        <w:rPr>
          <w:rFonts w:ascii="Verdana" w:hAnsi="Verdana"/>
          <w:color w:val="000000"/>
          <w:sz w:val="20"/>
        </w:rPr>
        <w:t>n’t</w:t>
      </w:r>
      <w:r w:rsidRPr="00FA067D">
        <w:rPr>
          <w:rFonts w:ascii="Verdana" w:hAnsi="Verdana"/>
          <w:color w:val="000000"/>
          <w:sz w:val="20"/>
        </w:rPr>
        <w:t xml:space="preserve"> pretend not to know what he meant. I asked.</w:t>
      </w:r>
    </w:p>
    <w:p w14:paraId="459F4145" w14:textId="77777777" w:rsid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What</w:t>
      </w:r>
      <w:r w:rsidR="008F774D" w:rsidRPr="00FA067D">
        <w:rPr>
          <w:rStyle w:val="01Text"/>
          <w:rFonts w:ascii="Verdana" w:hAnsi="Verdana"/>
          <w:color w:val="000000"/>
          <w:sz w:val="20"/>
        </w:rPr>
        <w:t xml:space="preserve"> </w:t>
      </w:r>
      <w:r w:rsidR="008F774D" w:rsidRPr="00FA067D">
        <w:rPr>
          <w:rStyle w:val="00Text"/>
          <w:rFonts w:ascii="Verdana" w:hAnsi="Verdana"/>
          <w:color w:val="000000"/>
          <w:sz w:val="20"/>
        </w:rPr>
        <w:t>did</w:t>
      </w:r>
      <w:r w:rsidR="008F774D" w:rsidRPr="00FA067D">
        <w:rPr>
          <w:rStyle w:val="01Text"/>
          <w:rFonts w:ascii="Verdana" w:hAnsi="Verdana"/>
          <w:color w:val="000000"/>
          <w:sz w:val="20"/>
        </w:rPr>
        <w:t xml:space="preserve"> </w:t>
      </w:r>
      <w:r w:rsidR="008F774D" w:rsidRPr="00FA067D">
        <w:rPr>
          <w:rFonts w:ascii="Verdana" w:hAnsi="Verdana"/>
          <w:color w:val="000000"/>
          <w:sz w:val="20"/>
        </w:rPr>
        <w:t>it feel like?</w:t>
      </w:r>
      <w:r>
        <w:rPr>
          <w:rFonts w:ascii="Verdana" w:hAnsi="Verdana"/>
          <w:color w:val="000000"/>
          <w:sz w:val="20"/>
        </w:rPr>
        <w:t>”</w:t>
      </w:r>
    </w:p>
    <w:p w14:paraId="7C6A5BCC" w14:textId="4EE8862D"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he told me. He told me details that would never be in any of the books; he told me about doing things I could</w:t>
      </w:r>
      <w:r w:rsidR="00FA067D">
        <w:rPr>
          <w:rFonts w:ascii="Verdana" w:hAnsi="Verdana"/>
          <w:color w:val="000000"/>
          <w:sz w:val="20"/>
        </w:rPr>
        <w:t>n’t</w:t>
      </w:r>
      <w:r w:rsidRPr="00FA067D">
        <w:rPr>
          <w:rFonts w:ascii="Verdana" w:hAnsi="Verdana"/>
          <w:color w:val="000000"/>
          <w:sz w:val="20"/>
        </w:rPr>
        <w:t xml:space="preserve"> imagine thinking of doing. Cutting off Constance Happerson</w:t>
      </w:r>
      <w:r w:rsidR="00FA067D">
        <w:rPr>
          <w:rFonts w:ascii="Verdana" w:hAnsi="Verdana"/>
          <w:color w:val="000000"/>
          <w:sz w:val="20"/>
        </w:rPr>
        <w:t>’s</w:t>
      </w:r>
      <w:r w:rsidRPr="00FA067D">
        <w:rPr>
          <w:rFonts w:ascii="Verdana" w:hAnsi="Verdana"/>
          <w:color w:val="000000"/>
          <w:sz w:val="20"/>
        </w:rPr>
        <w:t xml:space="preserve"> head and keeping it in a jar was just the beginning; he</w:t>
      </w:r>
      <w:r w:rsidR="00FA067D">
        <w:rPr>
          <w:rFonts w:ascii="Verdana" w:hAnsi="Verdana"/>
          <w:color w:val="000000"/>
          <w:sz w:val="20"/>
        </w:rPr>
        <w:t>’d</w:t>
      </w:r>
      <w:r w:rsidRPr="00FA067D">
        <w:rPr>
          <w:rFonts w:ascii="Verdana" w:hAnsi="Verdana"/>
          <w:color w:val="000000"/>
          <w:sz w:val="20"/>
        </w:rPr>
        <w:t xml:space="preserve"> done unspeakable things to women, alive, dead, or dying. He</w:t>
      </w:r>
      <w:r w:rsidR="00FA067D">
        <w:rPr>
          <w:rFonts w:ascii="Verdana" w:hAnsi="Verdana"/>
          <w:color w:val="000000"/>
          <w:sz w:val="20"/>
        </w:rPr>
        <w:t>’d</w:t>
      </w:r>
      <w:r w:rsidRPr="00FA067D">
        <w:rPr>
          <w:rFonts w:ascii="Verdana" w:hAnsi="Verdana"/>
          <w:color w:val="000000"/>
          <w:sz w:val="20"/>
        </w:rPr>
        <w:t xml:space="preserve"> violated every opening, and then made his own and violated those. He</w:t>
      </w:r>
      <w:r w:rsidR="00FA067D">
        <w:rPr>
          <w:rFonts w:ascii="Verdana" w:hAnsi="Verdana"/>
          <w:color w:val="000000"/>
          <w:sz w:val="20"/>
        </w:rPr>
        <w:t>’d</w:t>
      </w:r>
      <w:r w:rsidRPr="00FA067D">
        <w:rPr>
          <w:rFonts w:ascii="Verdana" w:hAnsi="Verdana"/>
          <w:color w:val="000000"/>
          <w:sz w:val="20"/>
        </w:rPr>
        <w:t xml:space="preserve"> used knives, saws, ropes, whips, needles, and his bare hands.</w:t>
      </w:r>
    </w:p>
    <w:p w14:paraId="425218D2" w14:textId="77777777"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Some of the women had lived for days.</w:t>
      </w:r>
    </w:p>
    <w:p w14:paraId="0B7D097C" w14:textId="1BEFC585" w:rsidR="008F774D" w:rsidRPr="00FA067D" w:rsidRDefault="00FA067D" w:rsidP="00FA067D">
      <w:pPr>
        <w:suppressAutoHyphens/>
        <w:spacing w:after="0" w:line="240" w:lineRule="auto"/>
        <w:ind w:firstLine="283"/>
        <w:jc w:val="both"/>
        <w:rPr>
          <w:rFonts w:ascii="Verdana" w:hAnsi="Verdana"/>
          <w:color w:val="000000"/>
          <w:sz w:val="20"/>
        </w:rPr>
      </w:pPr>
      <w:r>
        <w:rPr>
          <w:rFonts w:ascii="Verdana" w:hAnsi="Verdana"/>
          <w:color w:val="000000"/>
          <w:sz w:val="20"/>
        </w:rPr>
        <w:t>“</w:t>
      </w:r>
      <w:r w:rsidR="008F774D" w:rsidRPr="00FA067D">
        <w:rPr>
          <w:rFonts w:ascii="Verdana" w:hAnsi="Verdana"/>
          <w:color w:val="000000"/>
          <w:sz w:val="20"/>
        </w:rPr>
        <w:t>Did you ever kill a man?</w:t>
      </w:r>
      <w:r>
        <w:rPr>
          <w:rFonts w:ascii="Verdana" w:hAnsi="Verdana"/>
          <w:color w:val="000000"/>
          <w:sz w:val="20"/>
        </w:rPr>
        <w:t xml:space="preserve">” </w:t>
      </w:r>
      <w:r w:rsidR="008F774D" w:rsidRPr="00FA067D">
        <w:rPr>
          <w:rFonts w:ascii="Verdana" w:hAnsi="Verdana"/>
          <w:color w:val="000000"/>
          <w:sz w:val="20"/>
        </w:rPr>
        <w:t>I asked.</w:t>
      </w:r>
    </w:p>
    <w:p w14:paraId="1EB1FB3E" w14:textId="732D5203"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 nodded.</w:t>
      </w:r>
      <w:r w:rsidR="00FA067D">
        <w:rPr>
          <w:rFonts w:ascii="Verdana" w:hAnsi="Verdana"/>
          <w:color w:val="000000"/>
          <w:sz w:val="20"/>
        </w:rPr>
        <w:t xml:space="preserve"> “</w:t>
      </w:r>
      <w:r w:rsidRPr="00FA067D">
        <w:rPr>
          <w:rFonts w:ascii="Verdana" w:hAnsi="Verdana"/>
          <w:color w:val="000000"/>
          <w:sz w:val="20"/>
        </w:rPr>
        <w:t>A couple,</w:t>
      </w:r>
      <w:r w:rsidR="00FA067D">
        <w:rPr>
          <w:rFonts w:ascii="Verdana" w:hAnsi="Verdana"/>
          <w:color w:val="000000"/>
          <w:sz w:val="20"/>
        </w:rPr>
        <w:t xml:space="preserve">” </w:t>
      </w:r>
      <w:r w:rsidRPr="00FA067D">
        <w:rPr>
          <w:rFonts w:ascii="Verdana" w:hAnsi="Verdana"/>
          <w:color w:val="000000"/>
          <w:sz w:val="20"/>
        </w:rPr>
        <w:t>he said,</w:t>
      </w:r>
      <w:r w:rsidR="00FA067D">
        <w:rPr>
          <w:rFonts w:ascii="Verdana" w:hAnsi="Verdana"/>
          <w:color w:val="000000"/>
          <w:sz w:val="20"/>
        </w:rPr>
        <w:t xml:space="preserve"> “</w:t>
      </w:r>
      <w:r w:rsidRPr="00FA067D">
        <w:rPr>
          <w:rFonts w:ascii="Verdana" w:hAnsi="Verdana"/>
          <w:color w:val="000000"/>
          <w:sz w:val="20"/>
        </w:rPr>
        <w:t>as experiments, but that just was</w:t>
      </w:r>
      <w:r w:rsidR="00FA067D">
        <w:rPr>
          <w:rFonts w:ascii="Verdana" w:hAnsi="Verdana"/>
          <w:color w:val="000000"/>
          <w:sz w:val="20"/>
        </w:rPr>
        <w:t>n’t</w:t>
      </w:r>
      <w:r w:rsidRPr="00FA067D">
        <w:rPr>
          <w:rFonts w:ascii="Verdana" w:hAnsi="Verdana"/>
          <w:color w:val="000000"/>
          <w:sz w:val="20"/>
        </w:rPr>
        <w:t xml:space="preserve"> as good.</w:t>
      </w:r>
      <w:r w:rsidR="00FA067D">
        <w:rPr>
          <w:rFonts w:ascii="Verdana" w:hAnsi="Verdana"/>
          <w:color w:val="000000"/>
          <w:sz w:val="20"/>
        </w:rPr>
        <w:t>”</w:t>
      </w:r>
    </w:p>
    <w:p w14:paraId="275AEFB4" w14:textId="7EADE944"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That did</w:t>
      </w:r>
      <w:r w:rsidR="00FA067D">
        <w:rPr>
          <w:rFonts w:ascii="Verdana" w:hAnsi="Verdana"/>
          <w:color w:val="000000"/>
          <w:sz w:val="20"/>
        </w:rPr>
        <w:t>n’t</w:t>
      </w:r>
      <w:r w:rsidRPr="00FA067D">
        <w:rPr>
          <w:rFonts w:ascii="Verdana" w:hAnsi="Verdana"/>
          <w:color w:val="000000"/>
          <w:sz w:val="20"/>
        </w:rPr>
        <w:t xml:space="preserve"> stop him from describing the experiments, though.</w:t>
      </w:r>
    </w:p>
    <w:p w14:paraId="66AAA5DA" w14:textId="7DBAE53A"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He</w:t>
      </w:r>
      <w:r w:rsidR="00FA067D">
        <w:rPr>
          <w:rFonts w:ascii="Verdana" w:hAnsi="Verdana"/>
          <w:color w:val="000000"/>
          <w:sz w:val="20"/>
        </w:rPr>
        <w:t>’d</w:t>
      </w:r>
      <w:r w:rsidRPr="00FA067D">
        <w:rPr>
          <w:rFonts w:ascii="Verdana" w:hAnsi="Verdana"/>
          <w:color w:val="000000"/>
          <w:sz w:val="20"/>
        </w:rPr>
        <w:t xml:space="preserve"> gone back to women, reminiscing happily about torture and mutilation, sounding more cheerful than he had in months, when we heard the car pull up. He stopped abruptly</w:t>
      </w:r>
      <w:r w:rsidR="00327409">
        <w:rPr>
          <w:rFonts w:ascii="Verdana" w:hAnsi="Verdana"/>
          <w:color w:val="000000"/>
          <w:sz w:val="20"/>
        </w:rPr>
        <w:t xml:space="preserve"> — </w:t>
      </w:r>
      <w:r w:rsidRPr="00FA067D">
        <w:rPr>
          <w:rFonts w:ascii="Verdana" w:hAnsi="Verdana"/>
          <w:color w:val="000000"/>
          <w:sz w:val="20"/>
        </w:rPr>
        <w:t>he had been talking about skinning a hooker on a rooftop in Newark. We both turned and watched the door, waiting for Susie to walk back in.</w:t>
      </w:r>
    </w:p>
    <w:p w14:paraId="3BA997C1"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realized, when I shifted, that I had an erection.</w:t>
      </w:r>
    </w:p>
    <w:p w14:paraId="742F8EBE"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felt sick, that I could react like that.</w:t>
      </w:r>
    </w:p>
    <w:p w14:paraId="5F8401BD" w14:textId="1767C1C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Susie did</w:t>
      </w:r>
      <w:r w:rsidR="00FA067D">
        <w:rPr>
          <w:rFonts w:ascii="Verdana" w:hAnsi="Verdana"/>
          <w:color w:val="000000"/>
          <w:sz w:val="20"/>
        </w:rPr>
        <w:t>n’t</w:t>
      </w:r>
      <w:r w:rsidRPr="00FA067D">
        <w:rPr>
          <w:rFonts w:ascii="Verdana" w:hAnsi="Verdana"/>
          <w:color w:val="000000"/>
          <w:sz w:val="20"/>
        </w:rPr>
        <w:t xml:space="preserve"> notice, or at least did</w:t>
      </w:r>
      <w:r w:rsidR="00FA067D">
        <w:rPr>
          <w:rFonts w:ascii="Verdana" w:hAnsi="Verdana"/>
          <w:color w:val="000000"/>
          <w:sz w:val="20"/>
        </w:rPr>
        <w:t>n’t</w:t>
      </w:r>
      <w:r w:rsidRPr="00FA067D">
        <w:rPr>
          <w:rFonts w:ascii="Verdana" w:hAnsi="Verdana"/>
          <w:color w:val="000000"/>
          <w:sz w:val="20"/>
        </w:rPr>
        <w:t xml:space="preserve"> say anything.</w:t>
      </w:r>
    </w:p>
    <w:p w14:paraId="66438D18"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We finished cleaning out the house, and got Grandpa safely installed at the nursing home; I took the trunk of souvenirs home and stashed it safely away, securely locked.</w:t>
      </w:r>
    </w:p>
    <w:p w14:paraId="4888BEF7"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When we left Grandpa at the home he gave Susie a hug, then shook my hand.</w:t>
      </w:r>
    </w:p>
    <w:p w14:paraId="7BE7BDDE" w14:textId="46BABE49" w:rsid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as he did, he gripped my hand with those bony fingers and winked at me, and said,</w:t>
      </w:r>
      <w:r w:rsidR="00FA067D">
        <w:rPr>
          <w:rFonts w:ascii="Verdana" w:hAnsi="Verdana"/>
          <w:color w:val="000000"/>
          <w:sz w:val="20"/>
        </w:rPr>
        <w:t xml:space="preserve"> “</w:t>
      </w:r>
      <w:r w:rsidRPr="00FA067D">
        <w:rPr>
          <w:rFonts w:ascii="Verdana" w:hAnsi="Verdana"/>
          <w:color w:val="000000"/>
          <w:sz w:val="20"/>
        </w:rPr>
        <w:t>Bet she</w:t>
      </w:r>
      <w:r w:rsidR="00FA067D">
        <w:rPr>
          <w:rFonts w:ascii="Verdana" w:hAnsi="Verdana"/>
          <w:color w:val="000000"/>
          <w:sz w:val="20"/>
        </w:rPr>
        <w:t>’d</w:t>
      </w:r>
      <w:r w:rsidRPr="00FA067D">
        <w:rPr>
          <w:rFonts w:ascii="Verdana" w:hAnsi="Verdana"/>
          <w:color w:val="000000"/>
          <w:sz w:val="20"/>
        </w:rPr>
        <w:t xml:space="preserve"> be a</w:t>
      </w:r>
      <w:r w:rsidRPr="00FA067D">
        <w:rPr>
          <w:rStyle w:val="01Text"/>
          <w:rFonts w:ascii="Verdana" w:hAnsi="Verdana"/>
          <w:color w:val="000000"/>
          <w:sz w:val="20"/>
        </w:rPr>
        <w:t xml:space="preserve"> </w:t>
      </w:r>
      <w:r w:rsidRPr="00FA067D">
        <w:rPr>
          <w:rStyle w:val="00Text"/>
          <w:rFonts w:ascii="Verdana" w:hAnsi="Verdana"/>
          <w:color w:val="000000"/>
          <w:sz w:val="20"/>
        </w:rPr>
        <w:t>lot</w:t>
      </w:r>
      <w:r w:rsidRPr="00FA067D">
        <w:rPr>
          <w:rStyle w:val="01Text"/>
          <w:rFonts w:ascii="Verdana" w:hAnsi="Verdana"/>
          <w:color w:val="000000"/>
          <w:sz w:val="20"/>
        </w:rPr>
        <w:t xml:space="preserve"> </w:t>
      </w:r>
      <w:r w:rsidRPr="00FA067D">
        <w:rPr>
          <w:rFonts w:ascii="Verdana" w:hAnsi="Verdana"/>
          <w:color w:val="000000"/>
          <w:sz w:val="20"/>
        </w:rPr>
        <w:t>of fun.</w:t>
      </w:r>
      <w:r w:rsidR="00FA067D">
        <w:rPr>
          <w:rFonts w:ascii="Verdana" w:hAnsi="Verdana"/>
          <w:color w:val="000000"/>
          <w:sz w:val="20"/>
        </w:rPr>
        <w:t>”</w:t>
      </w:r>
    </w:p>
    <w:p w14:paraId="0BB9F4D6" w14:textId="2D00346B"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snatched my hand away; I wanted to punch the old man in the face for that, but I resisted.</w:t>
      </w:r>
    </w:p>
    <w:p w14:paraId="77F271E8" w14:textId="3586A65A"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No one would understand</w:t>
      </w:r>
      <w:r w:rsidR="00327409">
        <w:rPr>
          <w:rFonts w:ascii="Verdana" w:hAnsi="Verdana"/>
          <w:color w:val="000000"/>
          <w:sz w:val="20"/>
        </w:rPr>
        <w:t xml:space="preserve"> — </w:t>
      </w:r>
      <w:r w:rsidRPr="00FA067D">
        <w:rPr>
          <w:rFonts w:ascii="Verdana" w:hAnsi="Verdana"/>
          <w:color w:val="000000"/>
          <w:sz w:val="20"/>
        </w:rPr>
        <w:t>not unless I told them the whole thing.</w:t>
      </w:r>
    </w:p>
    <w:p w14:paraId="2B08CC04" w14:textId="22FCAD21"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 wondered again whether maybe I</w:t>
      </w:r>
      <w:r w:rsidRPr="00FA067D">
        <w:rPr>
          <w:rStyle w:val="01Text"/>
          <w:rFonts w:ascii="Verdana" w:hAnsi="Verdana"/>
          <w:color w:val="000000"/>
          <w:sz w:val="20"/>
        </w:rPr>
        <w:t xml:space="preserve"> </w:t>
      </w:r>
      <w:r w:rsidRPr="00FA067D">
        <w:rPr>
          <w:rStyle w:val="00Text"/>
          <w:rFonts w:ascii="Verdana" w:hAnsi="Verdana"/>
          <w:color w:val="000000"/>
          <w:sz w:val="20"/>
        </w:rPr>
        <w:t>should</w:t>
      </w:r>
      <w:r w:rsidRPr="00FA067D">
        <w:rPr>
          <w:rStyle w:val="01Text"/>
          <w:rFonts w:ascii="Verdana" w:hAnsi="Verdana"/>
          <w:color w:val="000000"/>
          <w:sz w:val="20"/>
        </w:rPr>
        <w:t xml:space="preserve"> </w:t>
      </w:r>
      <w:r w:rsidRPr="00FA067D">
        <w:rPr>
          <w:rFonts w:ascii="Verdana" w:hAnsi="Verdana"/>
          <w:color w:val="000000"/>
          <w:sz w:val="20"/>
        </w:rPr>
        <w:t>turn Grandpa in</w:t>
      </w:r>
      <w:r w:rsidR="00327409">
        <w:rPr>
          <w:rFonts w:ascii="Verdana" w:hAnsi="Verdana"/>
          <w:color w:val="000000"/>
          <w:sz w:val="20"/>
        </w:rPr>
        <w:t xml:space="preserve"> — </w:t>
      </w:r>
      <w:r w:rsidRPr="00FA067D">
        <w:rPr>
          <w:rFonts w:ascii="Verdana" w:hAnsi="Verdana"/>
          <w:color w:val="000000"/>
          <w:sz w:val="20"/>
        </w:rPr>
        <w:t>but he was a dying old man, and I</w:t>
      </w:r>
      <w:r w:rsidR="00FA067D">
        <w:rPr>
          <w:rFonts w:ascii="Verdana" w:hAnsi="Verdana"/>
          <w:color w:val="000000"/>
          <w:sz w:val="20"/>
        </w:rPr>
        <w:t>’d</w:t>
      </w:r>
      <w:r w:rsidRPr="00FA067D">
        <w:rPr>
          <w:rFonts w:ascii="Verdana" w:hAnsi="Verdana"/>
          <w:color w:val="000000"/>
          <w:sz w:val="20"/>
        </w:rPr>
        <w:t xml:space="preserve"> never escape the stigma. What good would it do now, so long after the fact? He did</w:t>
      </w:r>
      <w:r w:rsidR="00FA067D">
        <w:rPr>
          <w:rFonts w:ascii="Verdana" w:hAnsi="Verdana"/>
          <w:color w:val="000000"/>
          <w:sz w:val="20"/>
        </w:rPr>
        <w:t>n’t</w:t>
      </w:r>
      <w:r w:rsidRPr="00FA067D">
        <w:rPr>
          <w:rFonts w:ascii="Verdana" w:hAnsi="Verdana"/>
          <w:color w:val="000000"/>
          <w:sz w:val="20"/>
        </w:rPr>
        <w:t xml:space="preserve"> remember most of the names, if he</w:t>
      </w:r>
      <w:r w:rsidR="00FA067D">
        <w:rPr>
          <w:rFonts w:ascii="Verdana" w:hAnsi="Verdana"/>
          <w:color w:val="000000"/>
          <w:sz w:val="20"/>
        </w:rPr>
        <w:t>’d</w:t>
      </w:r>
      <w:r w:rsidRPr="00FA067D">
        <w:rPr>
          <w:rFonts w:ascii="Verdana" w:hAnsi="Verdana"/>
          <w:color w:val="000000"/>
          <w:sz w:val="20"/>
        </w:rPr>
        <w:t xml:space="preserve"> ever known them; it would</w:t>
      </w:r>
      <w:r w:rsidR="00FA067D">
        <w:rPr>
          <w:rFonts w:ascii="Verdana" w:hAnsi="Verdana"/>
          <w:color w:val="000000"/>
          <w:sz w:val="20"/>
        </w:rPr>
        <w:t>n’t</w:t>
      </w:r>
      <w:r w:rsidRPr="00FA067D">
        <w:rPr>
          <w:rFonts w:ascii="Verdana" w:hAnsi="Verdana"/>
          <w:color w:val="000000"/>
          <w:sz w:val="20"/>
        </w:rPr>
        <w:t xml:space="preserve"> clear up any mysteries that still mattered.</w:t>
      </w:r>
    </w:p>
    <w:p w14:paraId="0B877D50"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Let it die with him, I thought.</w:t>
      </w:r>
    </w:p>
    <w:p w14:paraId="67DF20F4" w14:textId="549ACAF2"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lastRenderedPageBreak/>
        <w:t>But I knew it would</w:t>
      </w:r>
      <w:r w:rsidR="00FA067D">
        <w:rPr>
          <w:rFonts w:ascii="Verdana" w:hAnsi="Verdana"/>
          <w:color w:val="000000"/>
          <w:sz w:val="20"/>
        </w:rPr>
        <w:t>n’t</w:t>
      </w:r>
      <w:r w:rsidRPr="00FA067D">
        <w:rPr>
          <w:rFonts w:ascii="Verdana" w:hAnsi="Verdana"/>
          <w:color w:val="000000"/>
          <w:sz w:val="20"/>
        </w:rPr>
        <w:t>, because I remembered every word he</w:t>
      </w:r>
      <w:r w:rsidR="00FA067D">
        <w:rPr>
          <w:rFonts w:ascii="Verdana" w:hAnsi="Verdana"/>
          <w:color w:val="000000"/>
          <w:sz w:val="20"/>
        </w:rPr>
        <w:t>’d</w:t>
      </w:r>
      <w:r w:rsidRPr="00FA067D">
        <w:rPr>
          <w:rFonts w:ascii="Verdana" w:hAnsi="Verdana"/>
          <w:color w:val="000000"/>
          <w:sz w:val="20"/>
        </w:rPr>
        <w:t xml:space="preserve"> said, and I had the trunk of souvenirs. I knew that memory was</w:t>
      </w:r>
      <w:r w:rsidR="00FA067D">
        <w:rPr>
          <w:rFonts w:ascii="Verdana" w:hAnsi="Verdana"/>
          <w:color w:val="000000"/>
          <w:sz w:val="20"/>
        </w:rPr>
        <w:t>n’t</w:t>
      </w:r>
      <w:r w:rsidRPr="00FA067D">
        <w:rPr>
          <w:rFonts w:ascii="Verdana" w:hAnsi="Verdana"/>
          <w:color w:val="000000"/>
          <w:sz w:val="20"/>
        </w:rPr>
        <w:t xml:space="preserve"> going away.</w:t>
      </w:r>
    </w:p>
    <w:p w14:paraId="76002800" w14:textId="3466995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that night, in bed with Susie, I could</w:t>
      </w:r>
      <w:r w:rsidR="00FA067D">
        <w:rPr>
          <w:rFonts w:ascii="Verdana" w:hAnsi="Verdana"/>
          <w:color w:val="000000"/>
          <w:sz w:val="20"/>
        </w:rPr>
        <w:t>n’t</w:t>
      </w:r>
      <w:r w:rsidRPr="00FA067D">
        <w:rPr>
          <w:rFonts w:ascii="Verdana" w:hAnsi="Verdana"/>
          <w:color w:val="000000"/>
          <w:sz w:val="20"/>
        </w:rPr>
        <w:t xml:space="preserve"> help thinking what it would feel like if, while we were making love, I were to slip a knife under her ribs. I imagined the convulsive shock, the thrashing under me...</w:t>
      </w:r>
    </w:p>
    <w:p w14:paraId="7F0B6F66" w14:textId="10EFAD26"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The next day, while Susie was out, I looked through the trunk. I found Grandpa</w:t>
      </w:r>
      <w:r w:rsidR="00FA067D">
        <w:rPr>
          <w:rFonts w:ascii="Verdana" w:hAnsi="Verdana"/>
          <w:color w:val="000000"/>
          <w:sz w:val="20"/>
        </w:rPr>
        <w:t>’s</w:t>
      </w:r>
      <w:r w:rsidRPr="00FA067D">
        <w:rPr>
          <w:rFonts w:ascii="Verdana" w:hAnsi="Verdana"/>
          <w:color w:val="000000"/>
          <w:sz w:val="20"/>
        </w:rPr>
        <w:t xml:space="preserve"> pictures, and his diary. I read it; I could</w:t>
      </w:r>
      <w:r w:rsidR="00FA067D">
        <w:rPr>
          <w:rFonts w:ascii="Verdana" w:hAnsi="Verdana"/>
          <w:color w:val="000000"/>
          <w:sz w:val="20"/>
        </w:rPr>
        <w:t>n’t</w:t>
      </w:r>
      <w:r w:rsidRPr="00FA067D">
        <w:rPr>
          <w:rFonts w:ascii="Verdana" w:hAnsi="Verdana"/>
          <w:color w:val="000000"/>
          <w:sz w:val="20"/>
        </w:rPr>
        <w:t xml:space="preserve"> resist.</w:t>
      </w:r>
    </w:p>
    <w:p w14:paraId="74BD8F5E" w14:textId="7E1F1CA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I</w:t>
      </w:r>
      <w:r w:rsidR="00FA067D">
        <w:rPr>
          <w:rFonts w:ascii="Verdana" w:hAnsi="Verdana"/>
          <w:color w:val="000000"/>
          <w:sz w:val="20"/>
        </w:rPr>
        <w:t xml:space="preserve">’ve </w:t>
      </w:r>
      <w:r w:rsidRPr="00FA067D">
        <w:rPr>
          <w:rFonts w:ascii="Verdana" w:hAnsi="Verdana"/>
          <w:color w:val="000000"/>
          <w:sz w:val="20"/>
        </w:rPr>
        <w:t>never been good at resisting temptation.</w:t>
      </w:r>
    </w:p>
    <w:p w14:paraId="2731F7F8"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every time since then, when I touch Susie, when I embrace her, I imagine her dying struggles, her gasping for air, her blood spilling out. I imagine her limp and lifeless on the bed.</w:t>
      </w:r>
    </w:p>
    <w:p w14:paraId="4302B172" w14:textId="27E5B89A"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every time, I wonder all over again whether I should turn Grandpa in, quickly, before he dies</w:t>
      </w:r>
      <w:r w:rsidR="00327409">
        <w:rPr>
          <w:rFonts w:ascii="Verdana" w:hAnsi="Verdana"/>
          <w:color w:val="000000"/>
          <w:sz w:val="20"/>
        </w:rPr>
        <w:t xml:space="preserve"> — </w:t>
      </w:r>
      <w:r w:rsidRPr="00FA067D">
        <w:rPr>
          <w:rFonts w:ascii="Verdana" w:hAnsi="Verdana"/>
          <w:color w:val="000000"/>
          <w:sz w:val="20"/>
        </w:rPr>
        <w:t>it</w:t>
      </w:r>
      <w:r w:rsidR="00FA067D">
        <w:rPr>
          <w:rFonts w:ascii="Verdana" w:hAnsi="Verdana"/>
          <w:color w:val="000000"/>
          <w:sz w:val="20"/>
        </w:rPr>
        <w:t>’ll</w:t>
      </w:r>
      <w:r w:rsidRPr="00FA067D">
        <w:rPr>
          <w:rFonts w:ascii="Verdana" w:hAnsi="Verdana"/>
          <w:color w:val="000000"/>
          <w:sz w:val="20"/>
        </w:rPr>
        <w:t xml:space="preserve"> only be days now.</w:t>
      </w:r>
    </w:p>
    <w:p w14:paraId="595E3FC6"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And every time, the idea of a scandal seems better and better.</w:t>
      </w:r>
    </w:p>
    <w:p w14:paraId="0FC17536" w14:textId="7B90DBC1"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Because my life</w:t>
      </w:r>
      <w:r w:rsidR="00FA067D">
        <w:rPr>
          <w:rFonts w:ascii="Verdana" w:hAnsi="Verdana"/>
          <w:color w:val="000000"/>
          <w:sz w:val="20"/>
        </w:rPr>
        <w:t>’s</w:t>
      </w:r>
      <w:r w:rsidRPr="00FA067D">
        <w:rPr>
          <w:rFonts w:ascii="Verdana" w:hAnsi="Verdana"/>
          <w:color w:val="000000"/>
          <w:sz w:val="20"/>
        </w:rPr>
        <w:t xml:space="preserve"> ruined anyway, one way or another</w:t>
      </w:r>
      <w:r w:rsidR="00327409">
        <w:rPr>
          <w:rFonts w:ascii="Verdana" w:hAnsi="Verdana"/>
          <w:color w:val="000000"/>
          <w:sz w:val="20"/>
        </w:rPr>
        <w:t xml:space="preserve"> — </w:t>
      </w:r>
      <w:r w:rsidRPr="00FA067D">
        <w:rPr>
          <w:rFonts w:ascii="Verdana" w:hAnsi="Verdana"/>
          <w:color w:val="000000"/>
          <w:sz w:val="20"/>
        </w:rPr>
        <w:t>the temptation, the curiosity, grows stronger all the time; at least, if I turn him in, I probably wo</w:t>
      </w:r>
      <w:r w:rsidR="00FA067D">
        <w:rPr>
          <w:rFonts w:ascii="Verdana" w:hAnsi="Verdana"/>
          <w:color w:val="000000"/>
          <w:sz w:val="20"/>
        </w:rPr>
        <w:t>n’t</w:t>
      </w:r>
      <w:r w:rsidRPr="00FA067D">
        <w:rPr>
          <w:rFonts w:ascii="Verdana" w:hAnsi="Verdana"/>
          <w:color w:val="000000"/>
          <w:sz w:val="20"/>
        </w:rPr>
        <w:t xml:space="preserve"> ever dare to act on those horrible imaginings he</w:t>
      </w:r>
      <w:r w:rsidR="00FA067D">
        <w:rPr>
          <w:rFonts w:ascii="Verdana" w:hAnsi="Verdana"/>
          <w:color w:val="000000"/>
          <w:sz w:val="20"/>
        </w:rPr>
        <w:t>’s</w:t>
      </w:r>
      <w:r w:rsidRPr="00FA067D">
        <w:rPr>
          <w:rFonts w:ascii="Verdana" w:hAnsi="Verdana"/>
          <w:color w:val="000000"/>
          <w:sz w:val="20"/>
        </w:rPr>
        <w:t xml:space="preserve"> left me. I</w:t>
      </w:r>
      <w:r w:rsidR="00FA067D">
        <w:rPr>
          <w:rFonts w:ascii="Verdana" w:hAnsi="Verdana"/>
          <w:color w:val="000000"/>
          <w:sz w:val="20"/>
        </w:rPr>
        <w:t>’d</w:t>
      </w:r>
      <w:r w:rsidRPr="00FA067D">
        <w:rPr>
          <w:rFonts w:ascii="Verdana" w:hAnsi="Verdana"/>
          <w:color w:val="000000"/>
          <w:sz w:val="20"/>
        </w:rPr>
        <w:t xml:space="preserve"> be too obvious a suspect. If I turned him in, I would</w:t>
      </w:r>
      <w:r w:rsidR="00FA067D">
        <w:rPr>
          <w:rFonts w:ascii="Verdana" w:hAnsi="Verdana"/>
          <w:color w:val="000000"/>
          <w:sz w:val="20"/>
        </w:rPr>
        <w:t>n’t</w:t>
      </w:r>
      <w:r w:rsidRPr="00FA067D">
        <w:rPr>
          <w:rFonts w:ascii="Verdana" w:hAnsi="Verdana"/>
          <w:color w:val="000000"/>
          <w:sz w:val="20"/>
        </w:rPr>
        <w:t xml:space="preserve"> dare to give in.</w:t>
      </w:r>
    </w:p>
    <w:p w14:paraId="0BBA49C6" w14:textId="77777777" w:rsidR="008F774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At least...</w:t>
      </w:r>
    </w:p>
    <w:p w14:paraId="1E5FEE36" w14:textId="77777777" w:rsidR="00FA067D" w:rsidRPr="00FA067D" w:rsidRDefault="008F774D" w:rsidP="00FA067D">
      <w:pPr>
        <w:suppressAutoHyphens/>
        <w:spacing w:after="0" w:line="240" w:lineRule="auto"/>
        <w:ind w:firstLine="283"/>
        <w:jc w:val="both"/>
        <w:rPr>
          <w:rFonts w:ascii="Verdana" w:hAnsi="Verdana"/>
          <w:color w:val="000000"/>
          <w:sz w:val="20"/>
        </w:rPr>
      </w:pPr>
      <w:r w:rsidRPr="00FA067D">
        <w:rPr>
          <w:rFonts w:ascii="Verdana" w:hAnsi="Verdana"/>
          <w:color w:val="000000"/>
          <w:sz w:val="20"/>
        </w:rPr>
        <w:t>Well, not with Susie.</w:t>
      </w:r>
    </w:p>
    <w:p w14:paraId="14658FDB" w14:textId="614253F9" w:rsidR="00FA067D" w:rsidRPr="00FA067D" w:rsidRDefault="00FA067D" w:rsidP="00FA067D">
      <w:pPr>
        <w:suppressAutoHyphens/>
        <w:spacing w:after="0" w:line="240" w:lineRule="auto"/>
        <w:ind w:firstLine="283"/>
        <w:jc w:val="both"/>
        <w:rPr>
          <w:rFonts w:ascii="Verdana" w:hAnsi="Verdana"/>
          <w:color w:val="000000"/>
          <w:sz w:val="20"/>
        </w:rPr>
      </w:pPr>
    </w:p>
    <w:p w14:paraId="7F9AA3E0" w14:textId="77777777" w:rsidR="00196E21" w:rsidRPr="00327409" w:rsidRDefault="008F774D" w:rsidP="00FA067D">
      <w:pPr>
        <w:suppressAutoHyphens/>
        <w:spacing w:after="0" w:line="240" w:lineRule="auto"/>
        <w:ind w:firstLine="283"/>
        <w:jc w:val="both"/>
        <w:rPr>
          <w:rFonts w:ascii="Verdana" w:hAnsi="Verdana"/>
          <w:i/>
          <w:iCs/>
          <w:color w:val="000000"/>
          <w:sz w:val="20"/>
        </w:rPr>
      </w:pPr>
      <w:r w:rsidRPr="00327409">
        <w:rPr>
          <w:rFonts w:ascii="Verdana" w:hAnsi="Verdana"/>
          <w:i/>
          <w:iCs/>
          <w:color w:val="000000"/>
          <w:sz w:val="20"/>
        </w:rPr>
        <w:t>end</w:t>
      </w:r>
    </w:p>
    <w:sectPr w:rsidR="00196E21" w:rsidRPr="00327409" w:rsidSect="00FA067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0D8F2" w14:textId="77777777" w:rsidR="0008797C" w:rsidRDefault="0008797C" w:rsidP="00FA067D">
      <w:pPr>
        <w:spacing w:after="0" w:line="240" w:lineRule="auto"/>
      </w:pPr>
      <w:r>
        <w:separator/>
      </w:r>
    </w:p>
  </w:endnote>
  <w:endnote w:type="continuationSeparator" w:id="0">
    <w:p w14:paraId="2A820D75" w14:textId="77777777" w:rsidR="0008797C" w:rsidRDefault="0008797C" w:rsidP="00FA0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945B5" w14:textId="77777777" w:rsidR="00FA067D" w:rsidRDefault="00FA067D"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BB92D7" w14:textId="77777777" w:rsidR="00FA067D" w:rsidRDefault="00FA067D" w:rsidP="00FA06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B99ED" w14:textId="743ACE4C" w:rsidR="00FA067D" w:rsidRPr="00327409" w:rsidRDefault="00FA067D" w:rsidP="00FA067D">
    <w:pPr>
      <w:pStyle w:val="Footer"/>
      <w:ind w:right="360"/>
      <w:rPr>
        <w:rFonts w:ascii="Arial" w:hAnsi="Arial" w:cs="Arial"/>
        <w:color w:val="999999"/>
        <w:sz w:val="20"/>
        <w:lang w:val="ru-RU"/>
      </w:rPr>
    </w:pPr>
    <w:r w:rsidRPr="00327409">
      <w:rPr>
        <w:rStyle w:val="PageNumber"/>
        <w:rFonts w:ascii="Arial" w:hAnsi="Arial" w:cs="Arial"/>
        <w:color w:val="999999"/>
        <w:sz w:val="20"/>
        <w:lang w:val="ru-RU"/>
      </w:rPr>
      <w:t xml:space="preserve">Библиотека «Артефакт» — </w:t>
    </w:r>
    <w:r w:rsidRPr="00FA067D">
      <w:rPr>
        <w:rStyle w:val="PageNumber"/>
        <w:rFonts w:ascii="Arial" w:hAnsi="Arial" w:cs="Arial"/>
        <w:color w:val="999999"/>
        <w:sz w:val="20"/>
      </w:rPr>
      <w:t>http</w:t>
    </w:r>
    <w:r w:rsidRPr="00327409">
      <w:rPr>
        <w:rStyle w:val="PageNumber"/>
        <w:rFonts w:ascii="Arial" w:hAnsi="Arial" w:cs="Arial"/>
        <w:color w:val="999999"/>
        <w:sz w:val="20"/>
        <w:lang w:val="ru-RU"/>
      </w:rPr>
      <w:t>://</w:t>
    </w:r>
    <w:r w:rsidRPr="00FA067D">
      <w:rPr>
        <w:rStyle w:val="PageNumber"/>
        <w:rFonts w:ascii="Arial" w:hAnsi="Arial" w:cs="Arial"/>
        <w:color w:val="999999"/>
        <w:sz w:val="20"/>
      </w:rPr>
      <w:t>artefact</w:t>
    </w:r>
    <w:r w:rsidRPr="00327409">
      <w:rPr>
        <w:rStyle w:val="PageNumber"/>
        <w:rFonts w:ascii="Arial" w:hAnsi="Arial" w:cs="Arial"/>
        <w:color w:val="999999"/>
        <w:sz w:val="20"/>
        <w:lang w:val="ru-RU"/>
      </w:rPr>
      <w:t>.</w:t>
    </w:r>
    <w:r w:rsidRPr="00FA067D">
      <w:rPr>
        <w:rStyle w:val="PageNumber"/>
        <w:rFonts w:ascii="Arial" w:hAnsi="Arial" w:cs="Arial"/>
        <w:color w:val="999999"/>
        <w:sz w:val="20"/>
      </w:rPr>
      <w:t>lib</w:t>
    </w:r>
    <w:r w:rsidRPr="00327409">
      <w:rPr>
        <w:rStyle w:val="PageNumber"/>
        <w:rFonts w:ascii="Arial" w:hAnsi="Arial" w:cs="Arial"/>
        <w:color w:val="999999"/>
        <w:sz w:val="20"/>
        <w:lang w:val="ru-RU"/>
      </w:rPr>
      <w:t>.</w:t>
    </w:r>
    <w:r w:rsidRPr="00FA067D">
      <w:rPr>
        <w:rStyle w:val="PageNumber"/>
        <w:rFonts w:ascii="Arial" w:hAnsi="Arial" w:cs="Arial"/>
        <w:color w:val="999999"/>
        <w:sz w:val="20"/>
      </w:rPr>
      <w:t>ru</w:t>
    </w:r>
    <w:r w:rsidRPr="0032740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76C7A" w14:textId="77777777" w:rsidR="00FA067D" w:rsidRDefault="00FA0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8838D" w14:textId="77777777" w:rsidR="0008797C" w:rsidRDefault="0008797C" w:rsidP="00FA067D">
      <w:pPr>
        <w:spacing w:after="0" w:line="240" w:lineRule="auto"/>
      </w:pPr>
      <w:r>
        <w:separator/>
      </w:r>
    </w:p>
  </w:footnote>
  <w:footnote w:type="continuationSeparator" w:id="0">
    <w:p w14:paraId="1273B187" w14:textId="77777777" w:rsidR="0008797C" w:rsidRDefault="0008797C" w:rsidP="00FA06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82090" w14:textId="77777777" w:rsidR="00FA067D" w:rsidRDefault="00FA06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108A" w14:textId="419A3D37" w:rsidR="00FA067D" w:rsidRPr="00327409" w:rsidRDefault="00FA067D" w:rsidP="00FA067D">
    <w:pPr>
      <w:pStyle w:val="Header"/>
      <w:rPr>
        <w:rFonts w:ascii="Arial" w:hAnsi="Arial" w:cs="Arial"/>
        <w:color w:val="999999"/>
        <w:sz w:val="20"/>
        <w:lang w:val="ru-RU"/>
      </w:rPr>
    </w:pPr>
    <w:r w:rsidRPr="00327409">
      <w:rPr>
        <w:rFonts w:ascii="Arial" w:hAnsi="Arial" w:cs="Arial"/>
        <w:color w:val="999999"/>
        <w:sz w:val="20"/>
        <w:lang w:val="ru-RU"/>
      </w:rPr>
      <w:t xml:space="preserve">Библиотека «Артефакт» — </w:t>
    </w:r>
    <w:r w:rsidRPr="00FA067D">
      <w:rPr>
        <w:rFonts w:ascii="Arial" w:hAnsi="Arial" w:cs="Arial"/>
        <w:color w:val="999999"/>
        <w:sz w:val="20"/>
      </w:rPr>
      <w:t>http</w:t>
    </w:r>
    <w:r w:rsidRPr="00327409">
      <w:rPr>
        <w:rFonts w:ascii="Arial" w:hAnsi="Arial" w:cs="Arial"/>
        <w:color w:val="999999"/>
        <w:sz w:val="20"/>
        <w:lang w:val="ru-RU"/>
      </w:rPr>
      <w:t>://</w:t>
    </w:r>
    <w:r w:rsidRPr="00FA067D">
      <w:rPr>
        <w:rFonts w:ascii="Arial" w:hAnsi="Arial" w:cs="Arial"/>
        <w:color w:val="999999"/>
        <w:sz w:val="20"/>
      </w:rPr>
      <w:t>artefact</w:t>
    </w:r>
    <w:r w:rsidRPr="00327409">
      <w:rPr>
        <w:rFonts w:ascii="Arial" w:hAnsi="Arial" w:cs="Arial"/>
        <w:color w:val="999999"/>
        <w:sz w:val="20"/>
        <w:lang w:val="ru-RU"/>
      </w:rPr>
      <w:t>.</w:t>
    </w:r>
    <w:r w:rsidRPr="00FA067D">
      <w:rPr>
        <w:rFonts w:ascii="Arial" w:hAnsi="Arial" w:cs="Arial"/>
        <w:color w:val="999999"/>
        <w:sz w:val="20"/>
      </w:rPr>
      <w:t>lib</w:t>
    </w:r>
    <w:r w:rsidRPr="00327409">
      <w:rPr>
        <w:rFonts w:ascii="Arial" w:hAnsi="Arial" w:cs="Arial"/>
        <w:color w:val="999999"/>
        <w:sz w:val="20"/>
        <w:lang w:val="ru-RU"/>
      </w:rPr>
      <w:t>.</w:t>
    </w:r>
    <w:r w:rsidRPr="00FA067D">
      <w:rPr>
        <w:rFonts w:ascii="Arial" w:hAnsi="Arial" w:cs="Arial"/>
        <w:color w:val="999999"/>
        <w:sz w:val="20"/>
      </w:rPr>
      <w:t>ru</w:t>
    </w:r>
    <w:r w:rsidRPr="0032740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A25E0" w14:textId="77777777" w:rsidR="00FA067D" w:rsidRDefault="00FA06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797C"/>
    <w:rsid w:val="0015074B"/>
    <w:rsid w:val="00196E21"/>
    <w:rsid w:val="00231A6F"/>
    <w:rsid w:val="0029639D"/>
    <w:rsid w:val="00326F90"/>
    <w:rsid w:val="00327409"/>
    <w:rsid w:val="008F774D"/>
    <w:rsid w:val="00AA1D8D"/>
    <w:rsid w:val="00B47730"/>
    <w:rsid w:val="00CB0664"/>
    <w:rsid w:val="00FA067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D9809C"/>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8F774D"/>
    <w:pPr>
      <w:spacing w:after="0" w:line="288" w:lineRule="atLeast"/>
      <w:jc w:val="center"/>
    </w:pPr>
    <w:rPr>
      <w:rFonts w:ascii="Times" w:eastAsia="Times" w:hAnsi="Times" w:cs="Times"/>
      <w:i/>
      <w:iCs/>
      <w:color w:val="000000"/>
      <w:sz w:val="30"/>
      <w:szCs w:val="30"/>
      <w:lang w:val="en" w:eastAsia="en"/>
    </w:rPr>
  </w:style>
  <w:style w:type="paragraph" w:customStyle="1" w:styleId="Para12">
    <w:name w:val="Para 12"/>
    <w:basedOn w:val="Normal"/>
    <w:qFormat/>
    <w:rsid w:val="008F774D"/>
    <w:pPr>
      <w:spacing w:after="0" w:line="288" w:lineRule="atLeast"/>
      <w:jc w:val="both"/>
    </w:pPr>
    <w:rPr>
      <w:rFonts w:ascii="Times New Roman" w:eastAsia="Times New Roman" w:hAnsi="Times New Roman" w:cs="Times New Roman"/>
      <w:color w:val="000000"/>
      <w:sz w:val="23"/>
      <w:szCs w:val="23"/>
      <w:lang w:val="en" w:eastAsia="en"/>
    </w:rPr>
  </w:style>
  <w:style w:type="paragraph" w:customStyle="1" w:styleId="Para21">
    <w:name w:val="Para 21"/>
    <w:basedOn w:val="Normal"/>
    <w:qFormat/>
    <w:rsid w:val="008F774D"/>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8F774D"/>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8F774D"/>
    <w:pPr>
      <w:spacing w:after="0" w:line="288" w:lineRule="atLeast"/>
      <w:ind w:firstLine="431"/>
      <w:jc w:val="both"/>
    </w:pPr>
    <w:rPr>
      <w:rFonts w:ascii="Times New Roman" w:eastAsia="Times New Roman" w:hAnsi="Times New Roman" w:cs="Times New Roman"/>
      <w:color w:val="000000"/>
      <w:sz w:val="18"/>
      <w:szCs w:val="18"/>
      <w:lang w:val="en" w:eastAsia="en"/>
    </w:rPr>
  </w:style>
  <w:style w:type="paragraph" w:customStyle="1" w:styleId="Para40">
    <w:name w:val="Para 40"/>
    <w:basedOn w:val="Normal"/>
    <w:qFormat/>
    <w:rsid w:val="008F774D"/>
    <w:pPr>
      <w:spacing w:after="0" w:line="288" w:lineRule="atLeast"/>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8F774D"/>
    <w:rPr>
      <w:i/>
      <w:iCs/>
    </w:rPr>
  </w:style>
  <w:style w:type="character" w:customStyle="1" w:styleId="01Text">
    <w:name w:val="01 Text"/>
    <w:rsid w:val="008F774D"/>
    <w:rPr>
      <w:sz w:val="18"/>
      <w:szCs w:val="18"/>
    </w:rPr>
  </w:style>
  <w:style w:type="paragraph" w:customStyle="1" w:styleId="0Block">
    <w:name w:val="0 Block"/>
    <w:rsid w:val="008F774D"/>
    <w:pPr>
      <w:spacing w:after="0" w:line="288" w:lineRule="atLeast"/>
    </w:pPr>
    <w:rPr>
      <w:rFonts w:cs="Times New Roman"/>
      <w:lang w:val="en" w:eastAsia="en"/>
    </w:rPr>
  </w:style>
  <w:style w:type="paragraph" w:customStyle="1" w:styleId="Para18">
    <w:name w:val="Para 18"/>
    <w:basedOn w:val="Normal"/>
    <w:qFormat/>
    <w:rsid w:val="00231A6F"/>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FA0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174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2408</Words>
  <Characters>13729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Grandpa’s Head</dc:title>
  <dc:subject/>
  <dc:creator>Lawrence Watt-Evans</dc:creator>
  <cp:keywords/>
  <dc:description/>
  <cp:lastModifiedBy>Andrey Piskunov</cp:lastModifiedBy>
  <cp:revision>7</cp:revision>
  <dcterms:created xsi:type="dcterms:W3CDTF">2013-12-23T23:15:00Z</dcterms:created>
  <dcterms:modified xsi:type="dcterms:W3CDTF">2026-01-05T02:51:00Z</dcterms:modified>
  <cp:category/>
</cp:coreProperties>
</file>